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CC2BBA">
      <w:pPr>
        <w:spacing w:before="0" w:after="0" w:line="408" w:lineRule="auto"/>
        <w:ind w:left="120"/>
        <w:jc w:val="center"/>
      </w:pPr>
      <w:bookmarkStart w:id="0" w:name="block-37835159"/>
      <w:r>
        <w:rPr>
          <w:rFonts w:ascii="Times New Roman" w:hAnsi="Times New Roman"/>
          <w:b/>
          <w:i w:val="0"/>
          <w:color w:val="000000"/>
          <w:sz w:val="28"/>
        </w:rPr>
        <w:t>МИНИСТЕРСТВО ПРОСВЕЩЕНИЯ РОССИЙСКОЙ ФЕДЕРАЦИИ</w:t>
      </w:r>
    </w:p>
    <w:p w14:paraId="57A8BFD8">
      <w:pPr>
        <w:spacing w:before="0" w:after="0" w:line="408" w:lineRule="auto"/>
        <w:ind w:left="120"/>
        <w:jc w:val="center"/>
      </w:pPr>
      <w:bookmarkStart w:id="1" w:name="dd350587-645e-4fca-9717-dfe51fc2a1cb"/>
      <w:r>
        <w:rPr>
          <w:rFonts w:ascii="Times New Roman" w:hAnsi="Times New Roman"/>
          <w:b/>
          <w:i w:val="0"/>
          <w:color w:val="000000"/>
          <w:sz w:val="28"/>
        </w:rPr>
        <w:t xml:space="preserve">Министерство образования и науки Республики Татарстан </w:t>
      </w:r>
      <w:bookmarkEnd w:id="1"/>
      <w:bookmarkStart w:id="2" w:name="dd350587-645e-4fca-9717-dfe51fc2a1cb"/>
      <w:r>
        <w:rPr>
          <w:rFonts w:ascii="Times New Roman" w:hAnsi="Times New Roman"/>
          <w:b/>
          <w:i w:val="0"/>
          <w:color w:val="000000"/>
          <w:sz w:val="28"/>
        </w:rPr>
        <w:t xml:space="preserve"> </w:t>
      </w:r>
      <w:bookmarkEnd w:id="2"/>
    </w:p>
    <w:p w14:paraId="0E55E4D5">
      <w:pPr>
        <w:spacing w:before="0" w:after="0" w:line="408" w:lineRule="auto"/>
        <w:ind w:left="120"/>
        <w:jc w:val="center"/>
      </w:pPr>
      <w:bookmarkStart w:id="3" w:name="b1f683a3-6841-4c0e-aae2-8a55e5fe7a51"/>
      <w:r>
        <w:rPr>
          <w:rFonts w:ascii="Times New Roman" w:hAnsi="Times New Roman"/>
          <w:b/>
          <w:i w:val="0"/>
          <w:color w:val="000000"/>
          <w:sz w:val="28"/>
        </w:rPr>
        <w:t>Испол</w:t>
      </w:r>
      <w:r>
        <w:rPr>
          <w:rFonts w:ascii="Times New Roman" w:hAnsi="Times New Roman"/>
          <w:b/>
          <w:i w:val="0"/>
          <w:color w:val="000000"/>
          <w:sz w:val="28"/>
          <w:lang w:val="ru-RU"/>
        </w:rPr>
        <w:t>нительный</w:t>
      </w:r>
      <w:r>
        <w:rPr>
          <w:rFonts w:hint="default" w:ascii="Times New Roman" w:hAnsi="Times New Roman"/>
          <w:b/>
          <w:i w:val="0"/>
          <w:color w:val="000000"/>
          <w:sz w:val="28"/>
          <w:lang w:val="ru-RU"/>
        </w:rPr>
        <w:t xml:space="preserve"> комитет </w:t>
      </w:r>
      <w:r>
        <w:rPr>
          <w:rFonts w:ascii="Times New Roman" w:hAnsi="Times New Roman"/>
          <w:b/>
          <w:i w:val="0"/>
          <w:color w:val="000000"/>
          <w:sz w:val="28"/>
        </w:rPr>
        <w:t xml:space="preserve"> Пестречинского муниципального района</w:t>
      </w:r>
      <w:bookmarkEnd w:id="3"/>
    </w:p>
    <w:p w14:paraId="7F5C58C5">
      <w:pPr>
        <w:spacing w:before="0" w:after="0" w:line="408" w:lineRule="auto"/>
        <w:ind w:left="120"/>
        <w:jc w:val="center"/>
      </w:pPr>
      <w:r>
        <w:rPr>
          <w:rFonts w:ascii="Times New Roman" w:hAnsi="Times New Roman"/>
          <w:b/>
          <w:i w:val="0"/>
          <w:color w:val="000000"/>
          <w:sz w:val="28"/>
        </w:rPr>
        <w:t>МБОУ "Ленино-Кокушкинская СОШ"</w:t>
      </w:r>
    </w:p>
    <w:p w14:paraId="7E9EBC78">
      <w:pPr>
        <w:spacing w:before="0" w:after="0"/>
        <w:ind w:left="120"/>
        <w:jc w:val="left"/>
      </w:pPr>
    </w:p>
    <w:tbl>
      <w:tblPr>
        <w:tblStyle w:val="7"/>
        <w:tblpPr w:leftFromText="180" w:rightFromText="180" w:vertAnchor="text" w:horzAnchor="page" w:tblpX="1568" w:tblpY="273"/>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607"/>
        <w:gridCol w:w="2819"/>
        <w:gridCol w:w="3096"/>
      </w:tblGrid>
      <w:tr w14:paraId="5287E2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07" w:type="dxa"/>
          </w:tcPr>
          <w:p w14:paraId="13312970">
            <w:pPr>
              <w:autoSpaceDE w:val="0"/>
              <w:autoSpaceDN w:val="0"/>
              <w:spacing w:after="120"/>
              <w:jc w:val="both"/>
              <w:rPr>
                <w:rFonts w:ascii="Times New Roman" w:hAnsi="Times New Roman" w:eastAsia="Times New Roman"/>
                <w:color w:val="000000"/>
                <w:sz w:val="28"/>
                <w:szCs w:val="28"/>
                <w:lang w:val="ru-RU"/>
              </w:rPr>
            </w:pPr>
            <w:bookmarkStart w:id="61" w:name="_GoBack"/>
            <w:r>
              <w:rPr>
                <w:rFonts w:ascii="Times New Roman" w:hAnsi="Times New Roman" w:eastAsia="Times New Roman"/>
                <w:color w:val="000000"/>
                <w:sz w:val="28"/>
                <w:szCs w:val="28"/>
                <w:lang w:val="ru-RU"/>
              </w:rPr>
              <w:t>РАССМОТРЕНО</w:t>
            </w:r>
          </w:p>
          <w:p w14:paraId="31AA144F">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ШМО учителей русского языка и литературы</w:t>
            </w:r>
          </w:p>
          <w:p w14:paraId="025B4488">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_________________</w:t>
            </w:r>
          </w:p>
          <w:p w14:paraId="1B4383B6">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Сафина Л.И.</w:t>
            </w:r>
          </w:p>
          <w:p w14:paraId="72F02154">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Протокол</w:t>
            </w:r>
            <w:r>
              <w:rPr>
                <w:rFonts w:hint="default" w:ascii="Times New Roman" w:hAnsi="Times New Roman" w:eastAsia="Times New Roman"/>
                <w:color w:val="000000"/>
                <w:sz w:val="24"/>
                <w:szCs w:val="24"/>
                <w:lang w:val="ru-RU"/>
              </w:rPr>
              <w:t xml:space="preserve"> № 1</w:t>
            </w:r>
            <w:r>
              <w:rPr>
                <w:rFonts w:ascii="Times New Roman" w:hAnsi="Times New Roman" w:eastAsia="Times New Roman"/>
                <w:color w:val="000000"/>
                <w:sz w:val="24"/>
                <w:szCs w:val="24"/>
                <w:lang w:val="ru-RU"/>
              </w:rPr>
              <w:t xml:space="preserve"> от «12» августа</w:t>
            </w:r>
            <w:r>
              <w:rPr>
                <w:rFonts w:ascii="Times New Roman" w:hAnsi="Times New Roman" w:eastAsia="Times New Roman"/>
                <w:color w:val="000000"/>
                <w:sz w:val="24"/>
                <w:szCs w:val="24"/>
              </w:rPr>
              <w:t xml:space="preserve">   </w:t>
            </w:r>
            <w:r>
              <w:rPr>
                <w:rFonts w:ascii="Times New Roman" w:hAnsi="Times New Roman" w:eastAsia="Times New Roman"/>
                <w:color w:val="000000"/>
                <w:sz w:val="24"/>
                <w:szCs w:val="24"/>
                <w:lang w:val="ru-RU"/>
              </w:rPr>
              <w:t>2024 г.</w:t>
            </w:r>
          </w:p>
        </w:tc>
        <w:tc>
          <w:tcPr>
            <w:tcW w:w="2819" w:type="dxa"/>
          </w:tcPr>
          <w:p w14:paraId="1DE8D075">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14:paraId="4DFBD730">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Заместитель директора по УВР</w:t>
            </w:r>
          </w:p>
          <w:p w14:paraId="3D19ADD2">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_____________________</w:t>
            </w:r>
          </w:p>
          <w:p w14:paraId="68520230">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Губайдуллина А.М.</w:t>
            </w:r>
          </w:p>
          <w:p w14:paraId="196B51BD">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Протокол</w:t>
            </w:r>
            <w:r>
              <w:rPr>
                <w:rFonts w:hint="default" w:ascii="Times New Roman" w:hAnsi="Times New Roman" w:eastAsia="Times New Roman"/>
                <w:color w:val="000000"/>
                <w:sz w:val="24"/>
                <w:szCs w:val="24"/>
                <w:lang w:val="ru-RU"/>
              </w:rPr>
              <w:t xml:space="preserve"> № 1</w:t>
            </w:r>
            <w:r>
              <w:rPr>
                <w:rFonts w:ascii="Times New Roman" w:hAnsi="Times New Roman" w:eastAsia="Times New Roman"/>
                <w:color w:val="000000"/>
                <w:sz w:val="24"/>
                <w:szCs w:val="24"/>
                <w:lang w:val="ru-RU"/>
              </w:rPr>
              <w:t xml:space="preserve"> от «12» августа   2024 г.</w:t>
            </w:r>
          </w:p>
        </w:tc>
        <w:tc>
          <w:tcPr>
            <w:tcW w:w="3096" w:type="dxa"/>
          </w:tcPr>
          <w:p w14:paraId="2709A215">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14:paraId="26A9A5B4">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Директор МБОУ "Ленино-Кокушкинская СОШ"</w:t>
            </w:r>
          </w:p>
          <w:p w14:paraId="19ABDA64">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2AC0C270">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Шаронова И.В.</w:t>
            </w:r>
          </w:p>
          <w:p w14:paraId="685A1008">
            <w:pPr>
              <w:autoSpaceDE w:val="0"/>
              <w:autoSpaceDN w:val="0"/>
              <w:spacing w:after="0" w:line="240" w:lineRule="auto"/>
              <w:rPr>
                <w:rFonts w:hint="default"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w:t>
            </w:r>
            <w:r>
              <w:rPr>
                <w:rFonts w:hint="default" w:ascii="Times New Roman" w:hAnsi="Times New Roman" w:eastAsia="Times New Roman"/>
                <w:color w:val="000000"/>
                <w:sz w:val="24"/>
                <w:szCs w:val="24"/>
                <w:lang w:val="ru-RU"/>
              </w:rPr>
              <w:t xml:space="preserve"> № 81</w:t>
            </w:r>
            <w:r>
              <w:rPr>
                <w:rFonts w:ascii="Times New Roman" w:hAnsi="Times New Roman" w:eastAsia="Times New Roman"/>
                <w:color w:val="000000"/>
                <w:sz w:val="24"/>
                <w:szCs w:val="24"/>
                <w:lang w:val="ru-RU"/>
              </w:rPr>
              <w:t xml:space="preserve"> от «19» августа   2024 г</w:t>
            </w:r>
            <w:r>
              <w:rPr>
                <w:rFonts w:hint="default" w:ascii="Times New Roman" w:hAnsi="Times New Roman" w:eastAsia="Times New Roman"/>
                <w:color w:val="000000"/>
                <w:sz w:val="24"/>
                <w:szCs w:val="24"/>
                <w:lang w:val="ru-RU"/>
              </w:rPr>
              <w:t>.</w:t>
            </w:r>
          </w:p>
        </w:tc>
      </w:tr>
      <w:bookmarkEnd w:id="61"/>
    </w:tbl>
    <w:p w14:paraId="35734309">
      <w:pPr>
        <w:spacing w:before="0" w:after="0"/>
        <w:ind w:left="120"/>
        <w:jc w:val="left"/>
      </w:pPr>
    </w:p>
    <w:p w14:paraId="72CEFAEE">
      <w:pPr>
        <w:spacing w:before="0" w:after="0"/>
        <w:ind w:left="120"/>
        <w:jc w:val="left"/>
      </w:pPr>
    </w:p>
    <w:p w14:paraId="59495EB1">
      <w:pPr>
        <w:spacing w:before="0" w:after="0"/>
        <w:jc w:val="left"/>
      </w:pPr>
    </w:p>
    <w:p w14:paraId="07305A84">
      <w:pPr>
        <w:spacing w:before="0" w:after="0" w:line="408" w:lineRule="auto"/>
        <w:ind w:left="120"/>
        <w:jc w:val="center"/>
        <w:rPr>
          <w:rFonts w:ascii="Times New Roman" w:hAnsi="Times New Roman"/>
          <w:b/>
          <w:i w:val="0"/>
          <w:color w:val="000000"/>
          <w:sz w:val="28"/>
        </w:rPr>
      </w:pPr>
    </w:p>
    <w:p w14:paraId="4B587ECB">
      <w:pPr>
        <w:spacing w:before="0" w:after="0" w:line="408" w:lineRule="auto"/>
        <w:ind w:left="120"/>
        <w:jc w:val="center"/>
        <w:rPr>
          <w:rFonts w:ascii="Times New Roman" w:hAnsi="Times New Roman"/>
          <w:b/>
          <w:i w:val="0"/>
          <w:color w:val="000000"/>
          <w:sz w:val="28"/>
        </w:rPr>
      </w:pPr>
    </w:p>
    <w:p w14:paraId="579AA099">
      <w:pPr>
        <w:spacing w:before="0" w:after="0" w:line="408" w:lineRule="auto"/>
        <w:ind w:left="120"/>
        <w:jc w:val="center"/>
        <w:rPr>
          <w:rFonts w:ascii="Times New Roman" w:hAnsi="Times New Roman"/>
          <w:b/>
          <w:i w:val="0"/>
          <w:color w:val="000000"/>
          <w:sz w:val="28"/>
        </w:rPr>
      </w:pPr>
    </w:p>
    <w:p w14:paraId="1B473FF4">
      <w:pPr>
        <w:spacing w:before="0" w:after="0" w:line="408" w:lineRule="auto"/>
        <w:ind w:left="120"/>
        <w:jc w:val="center"/>
        <w:rPr>
          <w:rFonts w:ascii="Times New Roman" w:hAnsi="Times New Roman"/>
          <w:b/>
          <w:i w:val="0"/>
          <w:color w:val="000000"/>
          <w:sz w:val="28"/>
        </w:rPr>
      </w:pPr>
    </w:p>
    <w:p w14:paraId="1BD8C648">
      <w:pPr>
        <w:spacing w:before="0" w:after="0" w:line="408" w:lineRule="auto"/>
        <w:ind w:left="120"/>
        <w:jc w:val="center"/>
        <w:rPr>
          <w:rFonts w:ascii="Times New Roman" w:hAnsi="Times New Roman"/>
          <w:b/>
          <w:i w:val="0"/>
          <w:color w:val="000000"/>
          <w:sz w:val="28"/>
        </w:rPr>
      </w:pPr>
    </w:p>
    <w:p w14:paraId="53CD5908">
      <w:pPr>
        <w:spacing w:before="0" w:after="0" w:line="408" w:lineRule="auto"/>
        <w:ind w:left="120"/>
        <w:jc w:val="center"/>
        <w:rPr>
          <w:rFonts w:ascii="Times New Roman" w:hAnsi="Times New Roman"/>
          <w:b/>
          <w:i w:val="0"/>
          <w:color w:val="000000"/>
          <w:sz w:val="28"/>
        </w:rPr>
      </w:pPr>
    </w:p>
    <w:p w14:paraId="61E377FA">
      <w:pPr>
        <w:spacing w:before="0" w:after="0" w:line="408" w:lineRule="auto"/>
        <w:ind w:left="120"/>
        <w:jc w:val="center"/>
        <w:rPr>
          <w:rFonts w:ascii="Times New Roman" w:hAnsi="Times New Roman"/>
          <w:b/>
          <w:i w:val="0"/>
          <w:color w:val="000000"/>
          <w:sz w:val="28"/>
        </w:rPr>
      </w:pPr>
    </w:p>
    <w:p w14:paraId="7DB6931F">
      <w:pPr>
        <w:spacing w:before="0" w:after="0" w:line="408" w:lineRule="auto"/>
        <w:ind w:left="120"/>
        <w:jc w:val="center"/>
      </w:pPr>
      <w:r>
        <w:rPr>
          <w:rFonts w:ascii="Times New Roman" w:hAnsi="Times New Roman"/>
          <w:b/>
          <w:i w:val="0"/>
          <w:color w:val="000000"/>
          <w:sz w:val="28"/>
        </w:rPr>
        <w:t>РАБОЧАЯ ПРОГРАММА</w:t>
      </w:r>
    </w:p>
    <w:p w14:paraId="76F7E147">
      <w:pPr>
        <w:spacing w:before="0" w:after="0" w:line="408" w:lineRule="auto"/>
        <w:ind w:left="120"/>
        <w:jc w:val="center"/>
      </w:pPr>
      <w:r>
        <w:rPr>
          <w:rFonts w:ascii="Times New Roman" w:hAnsi="Times New Roman"/>
          <w:b w:val="0"/>
          <w:i w:val="0"/>
          <w:color w:val="000000"/>
          <w:sz w:val="28"/>
        </w:rPr>
        <w:t>(ID 4974813)</w:t>
      </w:r>
    </w:p>
    <w:p w14:paraId="6ACF9DD4">
      <w:pPr>
        <w:spacing w:before="0" w:after="0"/>
        <w:ind w:left="120"/>
        <w:jc w:val="center"/>
      </w:pPr>
    </w:p>
    <w:p w14:paraId="20F2739B">
      <w:pPr>
        <w:spacing w:before="0" w:after="0" w:line="408" w:lineRule="auto"/>
        <w:ind w:left="120"/>
        <w:jc w:val="center"/>
      </w:pPr>
      <w:r>
        <w:rPr>
          <w:rFonts w:ascii="Times New Roman" w:hAnsi="Times New Roman"/>
          <w:b/>
          <w:i w:val="0"/>
          <w:color w:val="000000"/>
          <w:sz w:val="28"/>
        </w:rPr>
        <w:t>учебного предмета «Литература»</w:t>
      </w:r>
    </w:p>
    <w:p w14:paraId="4F58E132">
      <w:pPr>
        <w:spacing w:before="0" w:after="0" w:line="408" w:lineRule="auto"/>
        <w:ind w:left="120"/>
        <w:jc w:val="center"/>
        <w:rPr>
          <w:rFonts w:ascii="Times New Roman" w:hAnsi="Times New Roman"/>
          <w:b w:val="0"/>
          <w:i w:val="0"/>
          <w:color w:val="000000"/>
          <w:sz w:val="28"/>
        </w:rPr>
      </w:pPr>
      <w:r>
        <w:rPr>
          <w:rFonts w:ascii="Times New Roman" w:hAnsi="Times New Roman"/>
          <w:b w:val="0"/>
          <w:i w:val="0"/>
          <w:color w:val="000000"/>
          <w:sz w:val="28"/>
        </w:rPr>
        <w:t xml:space="preserve">для обучающихся 10-11 классов </w:t>
      </w:r>
    </w:p>
    <w:p w14:paraId="15107F43">
      <w:pPr>
        <w:spacing w:after="0" w:line="408" w:lineRule="auto"/>
        <w:ind w:left="120"/>
        <w:jc w:val="both"/>
        <w:rPr>
          <w:lang w:val="ru-RU"/>
        </w:rPr>
      </w:pPr>
    </w:p>
    <w:p w14:paraId="0B3A77C8">
      <w:pPr>
        <w:spacing w:after="0"/>
        <w:ind w:left="120"/>
        <w:jc w:val="center"/>
        <w:rPr>
          <w:lang w:val="ru-RU"/>
        </w:rPr>
      </w:pPr>
    </w:p>
    <w:p w14:paraId="57E56A2D">
      <w:pPr>
        <w:spacing w:after="0"/>
        <w:ind w:left="120"/>
        <w:jc w:val="center"/>
        <w:rPr>
          <w:lang w:val="ru-RU"/>
        </w:rPr>
      </w:pPr>
    </w:p>
    <w:p w14:paraId="6A2BE1EF">
      <w:pPr>
        <w:spacing w:after="0"/>
        <w:ind w:left="12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Составитель: Андреева Л.Н., учитель русского языка и литературы </w:t>
      </w:r>
    </w:p>
    <w:p w14:paraId="3F3DFEE6">
      <w:pPr>
        <w:spacing w:after="0"/>
        <w:ind w:left="120"/>
        <w:jc w:val="center"/>
        <w:rPr>
          <w:lang w:val="ru-RU"/>
        </w:rPr>
      </w:pPr>
    </w:p>
    <w:p w14:paraId="05C8BC3B">
      <w:pPr>
        <w:spacing w:after="0"/>
        <w:ind w:left="120"/>
        <w:jc w:val="center"/>
        <w:rPr>
          <w:lang w:val="ru-RU"/>
        </w:rPr>
      </w:pPr>
    </w:p>
    <w:p w14:paraId="27B2A4CC">
      <w:pPr>
        <w:spacing w:after="0"/>
        <w:rPr>
          <w:lang w:val="ru-RU"/>
        </w:rPr>
      </w:pPr>
    </w:p>
    <w:p w14:paraId="689F1276">
      <w:pPr>
        <w:spacing w:after="0"/>
        <w:ind w:left="120"/>
        <w:jc w:val="center"/>
        <w:rPr>
          <w:lang w:val="ru-RU"/>
        </w:rPr>
      </w:pPr>
    </w:p>
    <w:p w14:paraId="31191520">
      <w:pPr>
        <w:spacing w:after="0"/>
        <w:ind w:left="120"/>
        <w:jc w:val="center"/>
        <w:rPr>
          <w:lang w:val="ru-RU"/>
        </w:rPr>
      </w:pPr>
    </w:p>
    <w:p w14:paraId="27F017D4">
      <w:pPr>
        <w:spacing w:before="0" w:after="0" w:line="408" w:lineRule="auto"/>
        <w:ind w:left="120"/>
        <w:jc w:val="center"/>
        <w:rPr>
          <w:rFonts w:ascii="Times New Roman" w:hAnsi="Times New Roman"/>
          <w:color w:val="000000"/>
          <w:sz w:val="28"/>
          <w:lang w:val="ru-RU"/>
        </w:rPr>
      </w:pPr>
    </w:p>
    <w:p w14:paraId="07DFCA74">
      <w:pPr>
        <w:spacing w:before="0" w:after="0" w:line="408" w:lineRule="auto"/>
        <w:jc w:val="center"/>
        <w:rPr>
          <w:rFonts w:ascii="Times New Roman" w:hAnsi="Times New Roman"/>
          <w:b w:val="0"/>
          <w:i w:val="0"/>
          <w:color w:val="000000"/>
          <w:sz w:val="28"/>
        </w:rPr>
      </w:pPr>
      <w:r>
        <w:rPr>
          <w:rFonts w:ascii="Times New Roman" w:hAnsi="Times New Roman"/>
          <w:color w:val="000000"/>
          <w:sz w:val="28"/>
          <w:lang w:val="ru-RU"/>
        </w:rPr>
        <w:t>​</w:t>
      </w:r>
      <w:bookmarkStart w:id="4" w:name="8777abab-62ad-4e6d-bb66-8ccfe85cfe1b"/>
      <w:r>
        <w:rPr>
          <w:rFonts w:ascii="Times New Roman" w:hAnsi="Times New Roman"/>
          <w:b/>
          <w:color w:val="000000"/>
          <w:sz w:val="28"/>
          <w:lang w:val="ru-RU"/>
        </w:rPr>
        <w:t>с. Ленино-Кокушкино</w:t>
      </w:r>
      <w:bookmarkEnd w:id="4"/>
      <w:r>
        <w:rPr>
          <w:rFonts w:ascii="Times New Roman" w:hAnsi="Times New Roman"/>
          <w:b/>
          <w:color w:val="000000"/>
          <w:sz w:val="28"/>
          <w:lang w:val="ru-RU"/>
        </w:rPr>
        <w:t>‌</w:t>
      </w:r>
    </w:p>
    <w:p w14:paraId="2B1FD982">
      <w:pPr>
        <w:spacing w:before="0" w:after="0" w:line="408" w:lineRule="auto"/>
        <w:ind w:left="120"/>
        <w:jc w:val="center"/>
        <w:rPr>
          <w:rFonts w:ascii="Times New Roman" w:hAnsi="Times New Roman"/>
          <w:b w:val="0"/>
          <w:i w:val="0"/>
          <w:color w:val="000000"/>
          <w:sz w:val="28"/>
        </w:rPr>
      </w:pPr>
    </w:p>
    <w:p w14:paraId="4058DC01">
      <w:pPr>
        <w:spacing w:before="0" w:after="0"/>
        <w:ind w:left="120"/>
        <w:jc w:val="center"/>
      </w:pPr>
    </w:p>
    <w:p w14:paraId="4947D9E6">
      <w:pPr>
        <w:spacing w:before="0" w:after="0"/>
        <w:ind w:left="120"/>
        <w:jc w:val="center"/>
      </w:pPr>
    </w:p>
    <w:p w14:paraId="28BF6BDE">
      <w:pPr>
        <w:spacing w:before="0" w:after="0"/>
        <w:ind w:left="120"/>
        <w:jc w:val="center"/>
      </w:pPr>
    </w:p>
    <w:p w14:paraId="790AE8E6">
      <w:pPr>
        <w:spacing w:before="0" w:after="0"/>
        <w:ind w:left="120"/>
        <w:jc w:val="center"/>
      </w:pPr>
    </w:p>
    <w:p w14:paraId="5083091F">
      <w:pPr>
        <w:spacing w:before="0" w:after="0"/>
        <w:ind w:left="120"/>
        <w:jc w:val="center"/>
      </w:pPr>
    </w:p>
    <w:p w14:paraId="4DEAB0B7">
      <w:pPr>
        <w:spacing w:before="0" w:after="0"/>
        <w:ind w:left="120"/>
        <w:jc w:val="center"/>
      </w:pPr>
    </w:p>
    <w:p w14:paraId="7CAA67C8">
      <w:pPr>
        <w:spacing w:before="0" w:after="0"/>
        <w:ind w:left="120"/>
        <w:jc w:val="center"/>
      </w:pPr>
    </w:p>
    <w:p w14:paraId="00220EEB">
      <w:pPr>
        <w:spacing w:before="0" w:after="0"/>
        <w:ind w:left="120"/>
        <w:jc w:val="center"/>
      </w:pPr>
    </w:p>
    <w:p w14:paraId="02799CB5">
      <w:pPr>
        <w:spacing w:before="0" w:after="0"/>
        <w:ind w:left="120"/>
        <w:jc w:val="center"/>
      </w:pPr>
    </w:p>
    <w:p w14:paraId="1475C903">
      <w:pPr>
        <w:spacing w:before="0" w:after="0"/>
        <w:ind w:left="120"/>
        <w:jc w:val="center"/>
      </w:pPr>
    </w:p>
    <w:p w14:paraId="57981D22">
      <w:pPr>
        <w:spacing w:before="0" w:after="0"/>
        <w:ind w:left="120"/>
        <w:jc w:val="center"/>
      </w:pPr>
    </w:p>
    <w:p w14:paraId="70AA5D17">
      <w:pPr>
        <w:spacing w:before="0" w:after="0"/>
        <w:ind w:left="120"/>
        <w:jc w:val="center"/>
      </w:pPr>
    </w:p>
    <w:p w14:paraId="35303932">
      <w:pPr>
        <w:spacing w:before="0" w:after="0"/>
        <w:ind w:left="120"/>
        <w:jc w:val="center"/>
      </w:pPr>
    </w:p>
    <w:p w14:paraId="71BD5D94">
      <w:pPr>
        <w:sectPr>
          <w:pgSz w:w="11906" w:h="16383"/>
          <w:pgMar w:top="1134" w:right="1134" w:bottom="1134" w:left="1134" w:header="720" w:footer="720" w:gutter="0"/>
          <w:cols w:space="720" w:num="1"/>
        </w:sectPr>
      </w:pPr>
      <w:bookmarkStart w:id="5" w:name="block-37835159"/>
    </w:p>
    <w:bookmarkEnd w:id="0"/>
    <w:bookmarkEnd w:id="5"/>
    <w:p w14:paraId="158CA49A">
      <w:pPr>
        <w:spacing w:before="0" w:after="0"/>
        <w:jc w:val="left"/>
      </w:pPr>
      <w:bookmarkStart w:id="6" w:name="block-37835157"/>
      <w:r>
        <w:rPr>
          <w:rFonts w:ascii="Times New Roman" w:hAnsi="Times New Roman"/>
          <w:b/>
          <w:i w:val="0"/>
          <w:color w:val="000000"/>
          <w:sz w:val="28"/>
        </w:rPr>
        <w:t>ПОЯСНИТЕЛЬНАЯ ЗАПИСКА</w:t>
      </w:r>
    </w:p>
    <w:p w14:paraId="7B07B9F5">
      <w:pPr>
        <w:spacing w:before="0" w:after="0"/>
        <w:ind w:left="120"/>
        <w:jc w:val="left"/>
      </w:pPr>
    </w:p>
    <w:p w14:paraId="0F24BC2B">
      <w:pPr>
        <w:spacing w:before="0" w:after="0"/>
        <w:ind w:firstLine="600"/>
        <w:jc w:val="both"/>
      </w:pPr>
      <w:r>
        <w:rPr>
          <w:rFonts w:ascii="Times New Roman" w:hAnsi="Times New Roman"/>
          <w:b w:val="0"/>
          <w:i w:val="0"/>
          <w:color w:val="000000"/>
          <w:sz w:val="28"/>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14:paraId="51BDC3B4">
      <w:pPr>
        <w:spacing w:before="0" w:after="0"/>
        <w:ind w:left="120"/>
        <w:jc w:val="left"/>
      </w:pPr>
      <w:r>
        <w:rPr>
          <w:rFonts w:ascii="Times New Roman" w:hAnsi="Times New Roman"/>
          <w:b/>
          <w:i w:val="0"/>
          <w:color w:val="000000"/>
          <w:sz w:val="28"/>
        </w:rPr>
        <w:t>ОБЩАЯ ХАРАКТЕРИСТИКА УЧЕБНОГО ПРЕДМЕТА «ЛИТЕРАТУРА»</w:t>
      </w:r>
    </w:p>
    <w:p w14:paraId="1CE69A12">
      <w:pPr>
        <w:spacing w:before="0" w:after="0"/>
        <w:ind w:left="120"/>
        <w:jc w:val="left"/>
      </w:pPr>
    </w:p>
    <w:p w14:paraId="7E2812DF">
      <w:pPr>
        <w:spacing w:before="0" w:after="0"/>
        <w:ind w:firstLine="600"/>
        <w:jc w:val="both"/>
      </w:pPr>
      <w:r>
        <w:rPr>
          <w:rFonts w:ascii="Times New Roman" w:hAnsi="Times New Roman"/>
          <w:b w:val="0"/>
          <w:i w:val="0"/>
          <w:color w:val="000000"/>
          <w:sz w:val="28"/>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14:paraId="13EAF0F8">
      <w:pPr>
        <w:spacing w:before="0" w:after="0"/>
        <w:ind w:firstLine="600"/>
        <w:jc w:val="both"/>
      </w:pPr>
      <w:r>
        <w:rPr>
          <w:rFonts w:ascii="Times New Roman" w:hAnsi="Times New Roman"/>
          <w:b w:val="0"/>
          <w:i w:val="0"/>
          <w:color w:val="000000"/>
          <w:sz w:val="28"/>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ХIХ – начала ХХI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14:paraId="26D6AD24">
      <w:pPr>
        <w:spacing w:before="0" w:after="0"/>
        <w:ind w:firstLine="600"/>
        <w:jc w:val="both"/>
      </w:pPr>
      <w:r>
        <w:rPr>
          <w:rFonts w:ascii="Times New Roman" w:hAnsi="Times New Roman"/>
          <w:b w:val="0"/>
          <w:i w:val="0"/>
          <w:color w:val="000000"/>
          <w:sz w:val="28"/>
        </w:rPr>
        <w:t xml:space="preserve"> </w:t>
      </w:r>
    </w:p>
    <w:p w14:paraId="3EA12D4D">
      <w:pPr>
        <w:spacing w:before="0" w:after="0"/>
        <w:ind w:firstLine="600"/>
        <w:jc w:val="both"/>
      </w:pPr>
      <w:r>
        <w:rPr>
          <w:rFonts w:ascii="Times New Roman" w:hAnsi="Times New Roman"/>
          <w:b w:val="0"/>
          <w:i w:val="0"/>
          <w:color w:val="000000"/>
          <w:sz w:val="28"/>
        </w:rPr>
        <w:t>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14:paraId="418BFA30">
      <w:pPr>
        <w:spacing w:before="0" w:after="0"/>
        <w:ind w:firstLine="600"/>
        <w:jc w:val="both"/>
      </w:pPr>
      <w:r>
        <w:rPr>
          <w:rFonts w:ascii="Times New Roman" w:hAnsi="Times New Roman"/>
          <w:b w:val="0"/>
          <w:i w:val="0"/>
          <w:color w:val="000000"/>
          <w:sz w:val="28"/>
        </w:rPr>
        <w:t>В рабочей программе учебного предмета «Литература» учтены этапы российского историко-литературного процесса второй половины ХIХ – начала ХХI века, представлены разделы, включающие произведения литератур народов России и зарубежной литературы.</w:t>
      </w:r>
    </w:p>
    <w:p w14:paraId="0914C051">
      <w:pPr>
        <w:spacing w:before="0" w:after="0"/>
        <w:ind w:firstLine="600"/>
        <w:jc w:val="both"/>
      </w:pPr>
      <w:r>
        <w:rPr>
          <w:rFonts w:ascii="Times New Roman" w:hAnsi="Times New Roman"/>
          <w:b w:val="0"/>
          <w:i w:val="0"/>
          <w:color w:val="000000"/>
          <w:sz w:val="28"/>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14:paraId="11182A20">
      <w:pPr>
        <w:spacing w:before="0" w:after="0"/>
        <w:ind w:firstLine="600"/>
        <w:jc w:val="both"/>
      </w:pPr>
      <w:r>
        <w:rPr>
          <w:rFonts w:ascii="Times New Roman" w:hAnsi="Times New Roman"/>
          <w:b w:val="0"/>
          <w:i w:val="0"/>
          <w:color w:val="000000"/>
          <w:sz w:val="28"/>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14:paraId="1FBA9715">
      <w:pPr>
        <w:spacing w:before="0" w:after="0"/>
        <w:ind w:left="120"/>
        <w:jc w:val="left"/>
      </w:pPr>
      <w:r>
        <w:rPr>
          <w:rFonts w:ascii="Times New Roman" w:hAnsi="Times New Roman"/>
          <w:b/>
          <w:i w:val="0"/>
          <w:color w:val="000000"/>
          <w:sz w:val="28"/>
        </w:rPr>
        <w:t>ЦЕЛИ ИЗУЧЕНИЯ УЧЕБНОГО ПРЕДМЕТА «ЛИТЕРАТУРА»</w:t>
      </w:r>
    </w:p>
    <w:p w14:paraId="037954FD">
      <w:pPr>
        <w:spacing w:before="0" w:after="0"/>
        <w:ind w:left="120"/>
        <w:jc w:val="center"/>
      </w:pPr>
    </w:p>
    <w:p w14:paraId="2F2FB213">
      <w:pPr>
        <w:spacing w:before="0" w:after="0"/>
        <w:ind w:firstLine="600"/>
        <w:jc w:val="both"/>
      </w:pPr>
      <w:r>
        <w:rPr>
          <w:rFonts w:ascii="Times New Roman" w:hAnsi="Times New Roman"/>
          <w:b w:val="0"/>
          <w:i w:val="0"/>
          <w:color w:val="000000"/>
          <w:sz w:val="28"/>
        </w:rPr>
        <w:t>Цели изучения предмета «Литература» в средней школе состоят:</w:t>
      </w:r>
    </w:p>
    <w:p w14:paraId="1CFE10A5">
      <w:pPr>
        <w:spacing w:before="0" w:after="0"/>
        <w:ind w:firstLine="600"/>
        <w:jc w:val="both"/>
      </w:pPr>
      <w:r>
        <w:rPr>
          <w:rFonts w:ascii="Times New Roman" w:hAnsi="Times New Roman"/>
          <w:b w:val="0"/>
          <w:i w:val="0"/>
          <w:color w:val="000000"/>
          <w:sz w:val="28"/>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14:paraId="4443CE37">
      <w:pPr>
        <w:spacing w:before="0" w:after="0"/>
        <w:ind w:firstLine="600"/>
        <w:jc w:val="both"/>
      </w:pPr>
      <w:r>
        <w:rPr>
          <w:rFonts w:ascii="Times New Roman" w:hAnsi="Times New Roman"/>
          <w:b w:val="0"/>
          <w:i w:val="0"/>
          <w:color w:val="000000"/>
          <w:sz w:val="28"/>
        </w:rPr>
        <w:t>в развитии ценностно-смысловой сферы личности на основе высоких этических идеалов;</w:t>
      </w:r>
    </w:p>
    <w:p w14:paraId="4DCCC33B">
      <w:pPr>
        <w:spacing w:before="0" w:after="0"/>
        <w:ind w:firstLine="600"/>
        <w:jc w:val="both"/>
      </w:pPr>
      <w:r>
        <w:rPr>
          <w:rFonts w:ascii="Times New Roman" w:hAnsi="Times New Roman"/>
          <w:b w:val="0"/>
          <w:i w:val="0"/>
          <w:color w:val="000000"/>
          <w:sz w:val="28"/>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14:paraId="59404137">
      <w:pPr>
        <w:spacing w:before="0" w:after="0"/>
        <w:ind w:firstLine="600"/>
        <w:jc w:val="both"/>
      </w:pPr>
      <w:r>
        <w:rPr>
          <w:rFonts w:ascii="Times New Roman" w:hAnsi="Times New Roman"/>
          <w:b w:val="0"/>
          <w:i w:val="0"/>
          <w:color w:val="000000"/>
          <w:sz w:val="28"/>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14:paraId="11E46148">
      <w:pPr>
        <w:spacing w:before="0" w:after="0"/>
        <w:ind w:firstLine="600"/>
        <w:jc w:val="both"/>
      </w:pPr>
      <w:r>
        <w:rPr>
          <w:rFonts w:ascii="Times New Roman" w:hAnsi="Times New Roman"/>
          <w:b w:val="0"/>
          <w:i w:val="0"/>
          <w:color w:val="000000"/>
          <w:sz w:val="28"/>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ХIХ – начала ХХI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14:paraId="0CF9A488">
      <w:pPr>
        <w:spacing w:before="0" w:after="0"/>
        <w:ind w:firstLine="600"/>
        <w:jc w:val="both"/>
      </w:pPr>
      <w:r>
        <w:rPr>
          <w:rFonts w:ascii="Times New Roman" w:hAnsi="Times New Roman"/>
          <w:b w:val="0"/>
          <w:i w:val="0"/>
          <w:color w:val="000000"/>
          <w:sz w:val="28"/>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14:paraId="2D9BB587">
      <w:pPr>
        <w:spacing w:before="0" w:after="0"/>
        <w:ind w:firstLine="600"/>
        <w:jc w:val="both"/>
      </w:pPr>
      <w:r>
        <w:rPr>
          <w:rFonts w:ascii="Times New Roman" w:hAnsi="Times New Roman"/>
          <w:b w:val="0"/>
          <w:i w:val="0"/>
          <w:color w:val="000000"/>
          <w:sz w:val="28"/>
        </w:rPr>
        <w:t xml:space="preserve">Задачи, связанные с воспитанием читательских качеств </w:t>
      </w:r>
      <w:r>
        <w:rPr>
          <w:rFonts w:ascii="Times New Roman" w:hAnsi="Times New Roman"/>
          <w:b w:val="0"/>
          <w:i w:val="0"/>
          <w:color w:val="000000"/>
          <w:spacing w:val="-2"/>
          <w:sz w:val="28"/>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Pr>
          <w:rFonts w:ascii="Times New Roman" w:hAnsi="Times New Roman"/>
          <w:b w:val="0"/>
          <w:i w:val="0"/>
          <w:color w:val="000000"/>
          <w:sz w:val="28"/>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14:paraId="72593DCD">
      <w:pPr>
        <w:spacing w:before="0" w:after="0"/>
        <w:ind w:firstLine="600"/>
        <w:jc w:val="both"/>
      </w:pPr>
      <w:r>
        <w:rPr>
          <w:rFonts w:ascii="Times New Roman" w:hAnsi="Times New Roman"/>
          <w:b w:val="0"/>
          <w:i w:val="0"/>
          <w:color w:val="000000"/>
          <w:sz w:val="28"/>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14:paraId="0F32F516">
      <w:pPr>
        <w:spacing w:before="0" w:after="0"/>
        <w:ind w:left="120"/>
        <w:jc w:val="left"/>
      </w:pPr>
      <w:r>
        <w:rPr>
          <w:rFonts w:ascii="Times New Roman" w:hAnsi="Times New Roman"/>
          <w:b/>
          <w:i w:val="0"/>
          <w:color w:val="000000"/>
          <w:sz w:val="28"/>
        </w:rPr>
        <w:t>МЕСТО УЧЕБНОГО ПРЕДМЕТА «ЛИТЕРАТУРА» В УЧЕБНОМ ПЛАНЕ</w:t>
      </w:r>
    </w:p>
    <w:p w14:paraId="1A3E76DE">
      <w:pPr>
        <w:spacing w:before="0" w:after="0"/>
        <w:ind w:left="120"/>
        <w:jc w:val="both"/>
      </w:pPr>
    </w:p>
    <w:p w14:paraId="36A416C9">
      <w:pPr>
        <w:spacing w:before="0" w:after="0"/>
        <w:ind w:firstLine="600"/>
        <w:jc w:val="both"/>
      </w:pPr>
      <w:r>
        <w:rPr>
          <w:rFonts w:ascii="Times New Roman" w:hAnsi="Times New Roman"/>
          <w:b w:val="0"/>
          <w:i w:val="0"/>
          <w:color w:val="000000"/>
          <w:sz w:val="28"/>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14:paraId="4EFB36A6">
      <w:pPr>
        <w:sectPr>
          <w:pgSz w:w="11906" w:h="16383"/>
          <w:cols w:space="720" w:num="1"/>
        </w:sectPr>
      </w:pPr>
      <w:bookmarkStart w:id="7" w:name="block-37835157"/>
    </w:p>
    <w:bookmarkEnd w:id="6"/>
    <w:bookmarkEnd w:id="7"/>
    <w:p w14:paraId="0509B7DB">
      <w:pPr>
        <w:spacing w:before="0" w:after="0"/>
        <w:ind w:left="120"/>
        <w:jc w:val="left"/>
      </w:pPr>
      <w:bookmarkStart w:id="8" w:name="block-37835161"/>
      <w:r>
        <w:rPr>
          <w:rFonts w:ascii="Times New Roman" w:hAnsi="Times New Roman"/>
          <w:b/>
          <w:i w:val="0"/>
          <w:color w:val="000000"/>
          <w:sz w:val="28"/>
        </w:rPr>
        <w:t xml:space="preserve">СОДЕРЖАНИЕ УЧЕБНОГО ПРЕДМЕТА «ЛИТЕРАТУРА» </w:t>
      </w:r>
    </w:p>
    <w:p w14:paraId="1183BC71">
      <w:pPr>
        <w:spacing w:before="0" w:after="0"/>
        <w:ind w:left="120"/>
        <w:jc w:val="left"/>
      </w:pPr>
    </w:p>
    <w:p w14:paraId="00369240">
      <w:pPr>
        <w:spacing w:before="0" w:after="0"/>
        <w:ind w:left="120"/>
        <w:jc w:val="left"/>
      </w:pPr>
      <w:r>
        <w:rPr>
          <w:rFonts w:ascii="Times New Roman" w:hAnsi="Times New Roman"/>
          <w:b/>
          <w:i w:val="0"/>
          <w:color w:val="000000"/>
          <w:sz w:val="28"/>
        </w:rPr>
        <w:t>10 КЛАСС</w:t>
      </w:r>
    </w:p>
    <w:p w14:paraId="689C87E3">
      <w:pPr>
        <w:spacing w:before="0" w:after="0"/>
        <w:ind w:left="120"/>
        <w:jc w:val="left"/>
      </w:pPr>
    </w:p>
    <w:p w14:paraId="655E364E">
      <w:pPr>
        <w:spacing w:before="0" w:after="0"/>
        <w:ind w:firstLine="600"/>
        <w:jc w:val="both"/>
      </w:pPr>
      <w:r>
        <w:rPr>
          <w:rFonts w:ascii="Times New Roman" w:hAnsi="Times New Roman"/>
          <w:b/>
          <w:i w:val="0"/>
          <w:color w:val="000000"/>
          <w:sz w:val="28"/>
        </w:rPr>
        <w:t>Обобщающее повторение</w:t>
      </w:r>
    </w:p>
    <w:p w14:paraId="354089CB">
      <w:pPr>
        <w:spacing w:before="0" w:after="0"/>
        <w:ind w:firstLine="600"/>
        <w:jc w:val="both"/>
      </w:pPr>
      <w:r>
        <w:rPr>
          <w:rFonts w:ascii="Times New Roman" w:hAnsi="Times New Roman"/>
          <w:b w:val="0"/>
          <w:i w:val="0"/>
          <w:color w:val="000000"/>
          <w:sz w:val="28"/>
        </w:rPr>
        <w:t>Основные этапы литературного процесса от древнерусской литературы до литературы первой половины XIX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14:paraId="2661118C">
      <w:pPr>
        <w:spacing w:before="0" w:after="0"/>
        <w:ind w:firstLine="600"/>
        <w:jc w:val="both"/>
      </w:pPr>
      <w:r>
        <w:rPr>
          <w:rFonts w:ascii="Times New Roman" w:hAnsi="Times New Roman"/>
          <w:b/>
          <w:i w:val="0"/>
          <w:color w:val="000000"/>
          <w:sz w:val="28"/>
        </w:rPr>
        <w:t>Литература второй половины XIX века</w:t>
      </w:r>
    </w:p>
    <w:p w14:paraId="3E78BC05">
      <w:pPr>
        <w:spacing w:before="0" w:after="0"/>
        <w:ind w:firstLine="600"/>
        <w:jc w:val="both"/>
      </w:pPr>
      <w:r>
        <w:rPr>
          <w:rFonts w:ascii="Times New Roman" w:hAnsi="Times New Roman"/>
          <w:b/>
          <w:i w:val="0"/>
          <w:color w:val="000000"/>
          <w:sz w:val="28"/>
        </w:rPr>
        <w:t xml:space="preserve">А. Н. Островский. </w:t>
      </w:r>
      <w:r>
        <w:rPr>
          <w:rFonts w:ascii="Times New Roman" w:hAnsi="Times New Roman"/>
          <w:b w:val="0"/>
          <w:i w:val="0"/>
          <w:color w:val="000000"/>
          <w:sz w:val="28"/>
        </w:rPr>
        <w:t>Драма «Гроза».</w:t>
      </w:r>
    </w:p>
    <w:p w14:paraId="61366109">
      <w:pPr>
        <w:spacing w:before="0" w:after="0"/>
        <w:ind w:firstLine="600"/>
        <w:jc w:val="both"/>
      </w:pPr>
      <w:r>
        <w:rPr>
          <w:rFonts w:ascii="Times New Roman" w:hAnsi="Times New Roman"/>
          <w:b/>
          <w:i w:val="0"/>
          <w:color w:val="000000"/>
          <w:sz w:val="28"/>
        </w:rPr>
        <w:t>И. А. Гончаров.</w:t>
      </w:r>
      <w:r>
        <w:rPr>
          <w:rFonts w:ascii="Times New Roman" w:hAnsi="Times New Roman"/>
          <w:b w:val="0"/>
          <w:i w:val="0"/>
          <w:color w:val="000000"/>
          <w:sz w:val="28"/>
        </w:rPr>
        <w:t xml:space="preserve"> Роман «Обломов».</w:t>
      </w:r>
    </w:p>
    <w:p w14:paraId="50467D08">
      <w:pPr>
        <w:spacing w:before="0" w:after="0"/>
        <w:ind w:firstLine="600"/>
        <w:jc w:val="both"/>
      </w:pPr>
      <w:r>
        <w:rPr>
          <w:rFonts w:ascii="Times New Roman" w:hAnsi="Times New Roman"/>
          <w:b/>
          <w:i w:val="0"/>
          <w:color w:val="000000"/>
          <w:sz w:val="28"/>
        </w:rPr>
        <w:t xml:space="preserve">И. С. Тургенев. </w:t>
      </w:r>
      <w:r>
        <w:rPr>
          <w:rFonts w:ascii="Times New Roman" w:hAnsi="Times New Roman"/>
          <w:b w:val="0"/>
          <w:i w:val="0"/>
          <w:color w:val="000000"/>
          <w:sz w:val="28"/>
        </w:rPr>
        <w:t>Роман «Отцы и дети».</w:t>
      </w:r>
    </w:p>
    <w:p w14:paraId="6CBA0EB7">
      <w:pPr>
        <w:spacing w:before="0" w:after="0"/>
        <w:ind w:firstLine="600"/>
        <w:jc w:val="both"/>
      </w:pPr>
      <w:r>
        <w:rPr>
          <w:rFonts w:ascii="Times New Roman" w:hAnsi="Times New Roman"/>
          <w:b/>
          <w:i w:val="0"/>
          <w:color w:val="000000"/>
          <w:sz w:val="28"/>
        </w:rPr>
        <w:t>Ф. И. Тютчев.</w:t>
      </w:r>
      <w:r>
        <w:rPr>
          <w:rFonts w:ascii="Times New Roman" w:hAnsi="Times New Roman"/>
          <w:b w:val="0"/>
          <w:i w:val="0"/>
          <w:color w:val="000000"/>
          <w:sz w:val="28"/>
        </w:rPr>
        <w:t xml:space="preserve"> Стихотворения </w:t>
      </w:r>
      <w:bookmarkStart w:id="9" w:name="48bc43c6-6543-4d2e-be22-d1d9dcade9cc"/>
      <w:r>
        <w:rPr>
          <w:rFonts w:ascii="Times New Roman" w:hAnsi="Times New Roman"/>
          <w:b w:val="0"/>
          <w:i w:val="0"/>
          <w:color w:val="000000"/>
          <w:sz w:val="28"/>
        </w:rPr>
        <w:t>(не менее трёх по выбору). Например, «Silentium!», «Не то, что мните вы, природа...», «Умом Россию не понять…», «О, как убийственно мы любим...», «Нам не дано предугадать…», «К. Б.» («Я встретил вас – и всё былое...») и др.</w:t>
      </w:r>
      <w:bookmarkEnd w:id="9"/>
    </w:p>
    <w:p w14:paraId="1B674847">
      <w:pPr>
        <w:spacing w:before="0" w:after="0"/>
        <w:ind w:firstLine="600"/>
        <w:jc w:val="both"/>
      </w:pPr>
      <w:r>
        <w:rPr>
          <w:rFonts w:ascii="Times New Roman" w:hAnsi="Times New Roman"/>
          <w:b/>
          <w:i w:val="0"/>
          <w:color w:val="000000"/>
          <w:sz w:val="28"/>
        </w:rPr>
        <w:t>Н. А. Некрасов.</w:t>
      </w:r>
      <w:r>
        <w:rPr>
          <w:rFonts w:ascii="Times New Roman" w:hAnsi="Times New Roman"/>
          <w:b w:val="0"/>
          <w:i w:val="0"/>
          <w:color w:val="000000"/>
          <w:sz w:val="28"/>
        </w:rPr>
        <w:t xml:space="preserve"> Стихотворения </w:t>
      </w:r>
      <w:bookmarkStart w:id="10" w:name="031b8cc4-cde5-4a9c-905b-e00f20638553"/>
      <w:r>
        <w:rPr>
          <w:rFonts w:ascii="Times New Roman" w:hAnsi="Times New Roman"/>
          <w:b w:val="0"/>
          <w:i w:val="0"/>
          <w:color w:val="000000"/>
          <w:sz w:val="28"/>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10"/>
    </w:p>
    <w:p w14:paraId="7D3861C3">
      <w:pPr>
        <w:spacing w:before="0" w:after="0"/>
        <w:ind w:firstLine="600"/>
        <w:jc w:val="both"/>
      </w:pPr>
      <w:r>
        <w:rPr>
          <w:rFonts w:ascii="Times New Roman" w:hAnsi="Times New Roman"/>
          <w:b w:val="0"/>
          <w:i w:val="0"/>
          <w:color w:val="000000"/>
          <w:sz w:val="28"/>
        </w:rPr>
        <w:t>Поэма «Кому на Руси жить хорошо».</w:t>
      </w:r>
    </w:p>
    <w:p w14:paraId="24942382">
      <w:pPr>
        <w:spacing w:before="0" w:after="0"/>
        <w:ind w:firstLine="600"/>
        <w:jc w:val="both"/>
      </w:pPr>
      <w:r>
        <w:rPr>
          <w:rFonts w:ascii="Times New Roman" w:hAnsi="Times New Roman"/>
          <w:b/>
          <w:i w:val="0"/>
          <w:color w:val="000000"/>
          <w:sz w:val="28"/>
        </w:rPr>
        <w:t>А. А. Фет.</w:t>
      </w:r>
      <w:r>
        <w:rPr>
          <w:rFonts w:ascii="Times New Roman" w:hAnsi="Times New Roman"/>
          <w:b w:val="0"/>
          <w:i w:val="0"/>
          <w:color w:val="000000"/>
          <w:sz w:val="28"/>
        </w:rPr>
        <w:t xml:space="preserve"> Стихотворения </w:t>
      </w:r>
      <w:bookmarkStart w:id="11" w:name="eb23db15-b015-4a3a-8a97-7db9cc20cece"/>
      <w:r>
        <w:rPr>
          <w:rFonts w:ascii="Times New Roman" w:hAnsi="Times New Roman"/>
          <w:b w:val="0"/>
          <w:i w:val="0"/>
          <w:color w:val="000000"/>
          <w:sz w:val="28"/>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11"/>
    </w:p>
    <w:p w14:paraId="706EA46C">
      <w:pPr>
        <w:spacing w:before="0" w:after="0"/>
        <w:ind w:firstLine="600"/>
        <w:jc w:val="both"/>
      </w:pPr>
      <w:r>
        <w:rPr>
          <w:rFonts w:ascii="Times New Roman" w:hAnsi="Times New Roman"/>
          <w:b/>
          <w:i w:val="0"/>
          <w:color w:val="000000"/>
          <w:sz w:val="28"/>
        </w:rPr>
        <w:t>М. Е. Салтыков-Щедрин.</w:t>
      </w:r>
      <w:r>
        <w:rPr>
          <w:rFonts w:ascii="Times New Roman" w:hAnsi="Times New Roman"/>
          <w:b w:val="0"/>
          <w:i w:val="0"/>
          <w:color w:val="000000"/>
          <w:sz w:val="28"/>
        </w:rPr>
        <w:t xml:space="preserve"> Роман-хроника «История одного города» </w:t>
      </w:r>
      <w:bookmarkStart w:id="12" w:name="29387ada-5345-4af2-8dea-d972ed55bcee"/>
      <w:r>
        <w:rPr>
          <w:rFonts w:ascii="Times New Roman" w:hAnsi="Times New Roman"/>
          <w:b w:val="0"/>
          <w:i w:val="0"/>
          <w:color w:val="000000"/>
          <w:sz w:val="28"/>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12"/>
    </w:p>
    <w:p w14:paraId="058F2D0A">
      <w:pPr>
        <w:spacing w:before="0" w:after="0"/>
        <w:ind w:firstLine="600"/>
        <w:jc w:val="both"/>
      </w:pPr>
      <w:r>
        <w:rPr>
          <w:rFonts w:ascii="Times New Roman" w:hAnsi="Times New Roman"/>
          <w:b/>
          <w:i w:val="0"/>
          <w:color w:val="000000"/>
          <w:sz w:val="28"/>
        </w:rPr>
        <w:t>Ф. М. Достоевский.</w:t>
      </w:r>
      <w:r>
        <w:rPr>
          <w:rFonts w:ascii="Times New Roman" w:hAnsi="Times New Roman"/>
          <w:b w:val="0"/>
          <w:i w:val="0"/>
          <w:color w:val="000000"/>
          <w:sz w:val="28"/>
        </w:rPr>
        <w:t xml:space="preserve"> Роман «Преступление и наказание».</w:t>
      </w:r>
    </w:p>
    <w:p w14:paraId="4A13E77B">
      <w:pPr>
        <w:spacing w:before="0" w:after="0"/>
        <w:ind w:firstLine="600"/>
        <w:jc w:val="both"/>
      </w:pPr>
      <w:r>
        <w:rPr>
          <w:rFonts w:ascii="Times New Roman" w:hAnsi="Times New Roman"/>
          <w:b/>
          <w:i w:val="0"/>
          <w:color w:val="000000"/>
          <w:sz w:val="28"/>
        </w:rPr>
        <w:t>Л. Н. Толстой.</w:t>
      </w:r>
      <w:r>
        <w:rPr>
          <w:rFonts w:ascii="Times New Roman" w:hAnsi="Times New Roman"/>
          <w:b w:val="0"/>
          <w:i w:val="0"/>
          <w:color w:val="000000"/>
          <w:sz w:val="28"/>
        </w:rPr>
        <w:t xml:space="preserve"> Роман-эпопея «Война и мир».</w:t>
      </w:r>
    </w:p>
    <w:p w14:paraId="2E591082">
      <w:pPr>
        <w:spacing w:before="0" w:after="0"/>
        <w:ind w:firstLine="600"/>
        <w:jc w:val="both"/>
      </w:pPr>
      <w:r>
        <w:rPr>
          <w:rFonts w:ascii="Times New Roman" w:hAnsi="Times New Roman"/>
          <w:b/>
          <w:i w:val="0"/>
          <w:color w:val="000000"/>
          <w:sz w:val="28"/>
        </w:rPr>
        <w:t>Н. С. Лесков.</w:t>
      </w:r>
      <w:r>
        <w:rPr>
          <w:rFonts w:ascii="Times New Roman" w:hAnsi="Times New Roman"/>
          <w:b w:val="0"/>
          <w:i w:val="0"/>
          <w:color w:val="000000"/>
          <w:sz w:val="28"/>
        </w:rPr>
        <w:t xml:space="preserve"> Рассказы и повести </w:t>
      </w:r>
      <w:bookmarkStart w:id="13" w:name="990e385f-9c2d-4e67-9c0b-d1aecc4752da"/>
      <w:r>
        <w:rPr>
          <w:rFonts w:ascii="Times New Roman" w:hAnsi="Times New Roman"/>
          <w:b w:val="0"/>
          <w:i w:val="0"/>
          <w:color w:val="000000"/>
          <w:sz w:val="28"/>
        </w:rPr>
        <w:t>(не менее одного произведения по выбору). Например, «Очарованный странник», «Однодум» и др.</w:t>
      </w:r>
      <w:bookmarkEnd w:id="13"/>
    </w:p>
    <w:p w14:paraId="0748C911">
      <w:pPr>
        <w:spacing w:before="0" w:after="0"/>
        <w:ind w:firstLine="600"/>
        <w:jc w:val="both"/>
      </w:pPr>
      <w:r>
        <w:rPr>
          <w:rFonts w:ascii="Times New Roman" w:hAnsi="Times New Roman"/>
          <w:b/>
          <w:i w:val="0"/>
          <w:color w:val="000000"/>
          <w:sz w:val="28"/>
        </w:rPr>
        <w:t xml:space="preserve">А. П. Чехов. </w:t>
      </w:r>
      <w:r>
        <w:rPr>
          <w:rFonts w:ascii="Times New Roman" w:hAnsi="Times New Roman"/>
          <w:b w:val="0"/>
          <w:i w:val="0"/>
          <w:color w:val="000000"/>
          <w:sz w:val="28"/>
        </w:rPr>
        <w:t xml:space="preserve">Рассказы </w:t>
      </w:r>
      <w:bookmarkStart w:id="14" w:name="b3d897a5-ac88-4049-9662-d528178c90e0"/>
      <w:r>
        <w:rPr>
          <w:rFonts w:ascii="Times New Roman" w:hAnsi="Times New Roman"/>
          <w:b w:val="0"/>
          <w:i w:val="0"/>
          <w:color w:val="000000"/>
          <w:sz w:val="28"/>
        </w:rPr>
        <w:t>(не менее трёх по выбору). Например, «Студент», «Ионыч», «Дама с собачкой», «Человек в футляре» и др.</w:t>
      </w:r>
      <w:bookmarkEnd w:id="14"/>
    </w:p>
    <w:p w14:paraId="3DFFBB27">
      <w:pPr>
        <w:spacing w:before="0" w:after="0"/>
        <w:ind w:firstLine="600"/>
        <w:jc w:val="both"/>
      </w:pPr>
      <w:r>
        <w:rPr>
          <w:rFonts w:ascii="Times New Roman" w:hAnsi="Times New Roman"/>
          <w:b w:val="0"/>
          <w:i w:val="0"/>
          <w:color w:val="000000"/>
          <w:sz w:val="28"/>
        </w:rPr>
        <w:t>Комедия «Вишнёвый сад».</w:t>
      </w:r>
    </w:p>
    <w:p w14:paraId="73C0B593">
      <w:pPr>
        <w:spacing w:before="0" w:after="0"/>
        <w:ind w:firstLine="600"/>
        <w:jc w:val="both"/>
      </w:pPr>
      <w:r>
        <w:rPr>
          <w:rFonts w:ascii="Times New Roman" w:hAnsi="Times New Roman"/>
          <w:b/>
          <w:i w:val="0"/>
          <w:color w:val="000000"/>
          <w:sz w:val="28"/>
        </w:rPr>
        <w:t>Литературная критика второй половины XIX века</w:t>
      </w:r>
    </w:p>
    <w:p w14:paraId="49D2CB20">
      <w:pPr>
        <w:spacing w:before="0" w:after="0"/>
        <w:ind w:firstLine="600"/>
        <w:jc w:val="both"/>
      </w:pPr>
      <w:r>
        <w:rPr>
          <w:rFonts w:ascii="Times New Roman" w:hAnsi="Times New Roman"/>
          <w:b w:val="0"/>
          <w:i w:val="0"/>
          <w:color w:val="000000"/>
          <w:sz w:val="28"/>
        </w:rPr>
        <w:t xml:space="preserve">Статьи H. А. Добролюбова «Луч света в тёмном царстве», «Что такое обломовщина?», Д. И. Писарева «Базаров» и др. </w:t>
      </w:r>
      <w:bookmarkStart w:id="15" w:name="04a2e017-0885-41b9-bb17-f10d0bd9f094"/>
      <w:r>
        <w:rPr>
          <w:rFonts w:ascii="Times New Roman" w:hAnsi="Times New Roman"/>
          <w:b w:val="0"/>
          <w:i w:val="0"/>
          <w:color w:val="000000"/>
          <w:sz w:val="28"/>
        </w:rPr>
        <w:t>(не менее двух статей по выбору в соответствии с изучаемым художественным произведением).</w:t>
      </w:r>
      <w:bookmarkEnd w:id="15"/>
    </w:p>
    <w:p w14:paraId="139693EE">
      <w:pPr>
        <w:spacing w:before="0" w:after="0"/>
        <w:ind w:firstLine="600"/>
        <w:jc w:val="both"/>
      </w:pPr>
      <w:r>
        <w:rPr>
          <w:rFonts w:ascii="Times New Roman" w:hAnsi="Times New Roman"/>
          <w:b/>
          <w:i w:val="0"/>
          <w:color w:val="000000"/>
          <w:sz w:val="28"/>
        </w:rPr>
        <w:t>Литература народов России</w:t>
      </w:r>
      <w:r>
        <w:rPr>
          <w:rFonts w:ascii="Times New Roman" w:hAnsi="Times New Roman"/>
          <w:b w:val="0"/>
          <w:i w:val="0"/>
          <w:color w:val="000000"/>
          <w:sz w:val="28"/>
        </w:rPr>
        <w:t xml:space="preserve"> </w:t>
      </w:r>
    </w:p>
    <w:p w14:paraId="4DD5DE5B">
      <w:pPr>
        <w:spacing w:before="0" w:after="0"/>
        <w:ind w:firstLine="600"/>
        <w:jc w:val="both"/>
      </w:pPr>
      <w:r>
        <w:rPr>
          <w:rFonts w:ascii="Times New Roman" w:hAnsi="Times New Roman"/>
          <w:b w:val="0"/>
          <w:i w:val="0"/>
          <w:color w:val="000000"/>
          <w:sz w:val="28"/>
        </w:rPr>
        <w:t xml:space="preserve">Стихотворения </w:t>
      </w:r>
      <w:bookmarkStart w:id="16" w:name="3b5cbcbb-b3a7-4749-abe3-3cc4e5bb2c8e"/>
      <w:r>
        <w:rPr>
          <w:rFonts w:ascii="Times New Roman" w:hAnsi="Times New Roman"/>
          <w:b w:val="0"/>
          <w:i w:val="0"/>
          <w:color w:val="000000"/>
          <w:sz w:val="28"/>
        </w:rPr>
        <w:t>(не менее одного по выбору). Например, Г. Тукая, К. Хетагурова и др.</w:t>
      </w:r>
      <w:bookmarkEnd w:id="16"/>
    </w:p>
    <w:p w14:paraId="604DF00D">
      <w:pPr>
        <w:spacing w:before="0" w:after="0"/>
        <w:ind w:firstLine="600"/>
        <w:jc w:val="both"/>
      </w:pPr>
      <w:r>
        <w:rPr>
          <w:rFonts w:ascii="Times New Roman" w:hAnsi="Times New Roman"/>
          <w:b/>
          <w:i w:val="0"/>
          <w:color w:val="000000"/>
          <w:sz w:val="28"/>
        </w:rPr>
        <w:t>Зарубежная литература</w:t>
      </w:r>
    </w:p>
    <w:p w14:paraId="4847FB97">
      <w:pPr>
        <w:spacing w:before="0" w:after="0"/>
        <w:ind w:firstLine="600"/>
        <w:jc w:val="both"/>
      </w:pPr>
      <w:r>
        <w:rPr>
          <w:rFonts w:ascii="Times New Roman" w:hAnsi="Times New Roman"/>
          <w:b/>
          <w:i w:val="0"/>
          <w:color w:val="000000"/>
          <w:sz w:val="28"/>
        </w:rPr>
        <w:t>Зарубежная проза второй половины XIX века</w:t>
      </w:r>
      <w:r>
        <w:rPr>
          <w:rFonts w:ascii="Times New Roman" w:hAnsi="Times New Roman"/>
          <w:b w:val="0"/>
          <w:i w:val="0"/>
          <w:color w:val="000000"/>
          <w:sz w:val="28"/>
        </w:rPr>
        <w:t xml:space="preserve"> </w:t>
      </w:r>
      <w:bookmarkStart w:id="17" w:name="17f2a42b-a940-4cfd-a18f-21015aa4cb94"/>
      <w:r>
        <w:rPr>
          <w:rFonts w:ascii="Times New Roman" w:hAnsi="Times New Roman"/>
          <w:b w:val="0"/>
          <w:i w:val="0"/>
          <w:color w:val="000000"/>
          <w:sz w:val="28"/>
        </w:rPr>
        <w:t>(не менее одного произведения по выбору). Например, произведения Ч. Диккенса «Дэвид Копперфилд», «Большие надежды»; Г. Флобера «Мадам Бовари» и др.</w:t>
      </w:r>
      <w:bookmarkEnd w:id="17"/>
    </w:p>
    <w:p w14:paraId="6EAF34DC">
      <w:pPr>
        <w:spacing w:before="0" w:after="0"/>
        <w:ind w:firstLine="600"/>
        <w:jc w:val="both"/>
      </w:pPr>
      <w:r>
        <w:rPr>
          <w:rFonts w:ascii="Times New Roman" w:hAnsi="Times New Roman"/>
          <w:b/>
          <w:i w:val="0"/>
          <w:color w:val="000000"/>
          <w:sz w:val="28"/>
        </w:rPr>
        <w:t>Зарубежная поэзия второй половины XIX века</w:t>
      </w:r>
      <w:r>
        <w:rPr>
          <w:rFonts w:ascii="Times New Roman" w:hAnsi="Times New Roman"/>
          <w:b w:val="0"/>
          <w:i w:val="0"/>
          <w:color w:val="000000"/>
          <w:sz w:val="28"/>
        </w:rPr>
        <w:t xml:space="preserve"> </w:t>
      </w:r>
      <w:bookmarkStart w:id="18" w:name="8c1c8fd1-efb4-4f51-b941-6453d6bfb8b8"/>
      <w:r>
        <w:rPr>
          <w:rFonts w:ascii="Times New Roman" w:hAnsi="Times New Roman"/>
          <w:b w:val="0"/>
          <w:i w:val="0"/>
          <w:color w:val="000000"/>
          <w:sz w:val="28"/>
        </w:rPr>
        <w:t>(не менее двух стихотворений одного из поэтов по выбору). Например, стихотворения А. Рембо, Ш. Бодлера и др.</w:t>
      </w:r>
      <w:bookmarkEnd w:id="18"/>
    </w:p>
    <w:p w14:paraId="72655A7B">
      <w:pPr>
        <w:spacing w:before="0" w:after="0"/>
        <w:ind w:firstLine="600"/>
        <w:jc w:val="both"/>
      </w:pPr>
      <w:r>
        <w:rPr>
          <w:rFonts w:ascii="Times New Roman" w:hAnsi="Times New Roman"/>
          <w:b/>
          <w:i w:val="0"/>
          <w:color w:val="000000"/>
          <w:spacing w:val="-4"/>
          <w:sz w:val="28"/>
        </w:rPr>
        <w:t>Зарубежная драматургия второй половины XIX века</w:t>
      </w:r>
      <w:r>
        <w:rPr>
          <w:rFonts w:ascii="Times New Roman" w:hAnsi="Times New Roman"/>
          <w:b w:val="0"/>
          <w:i w:val="0"/>
          <w:color w:val="000000"/>
          <w:spacing w:val="-4"/>
          <w:sz w:val="28"/>
        </w:rPr>
        <w:t xml:space="preserve"> </w:t>
      </w:r>
      <w:bookmarkStart w:id="19" w:name="ae74ab82-e821-4eb4-b0bf-0ee6839f9b5f"/>
      <w:r>
        <w:rPr>
          <w:rFonts w:ascii="Times New Roman" w:hAnsi="Times New Roman"/>
          <w:b w:val="0"/>
          <w:i w:val="0"/>
          <w:color w:val="000000"/>
          <w:spacing w:val="-4"/>
          <w:sz w:val="28"/>
        </w:rPr>
        <w:t>(не менее одного произведения по выбору). Например, пьеса Г. Ибсена «Кукольный дом» и др.</w:t>
      </w:r>
      <w:bookmarkEnd w:id="19"/>
    </w:p>
    <w:p w14:paraId="2F8E5358">
      <w:pPr>
        <w:spacing w:before="0" w:after="0"/>
        <w:ind w:left="120"/>
        <w:jc w:val="left"/>
      </w:pPr>
      <w:r>
        <w:rPr>
          <w:rFonts w:ascii="Times New Roman" w:hAnsi="Times New Roman"/>
          <w:b/>
          <w:i w:val="0"/>
          <w:color w:val="000000"/>
          <w:sz w:val="28"/>
        </w:rPr>
        <w:t>11 КЛАСС</w:t>
      </w:r>
    </w:p>
    <w:p w14:paraId="6D93F21C">
      <w:pPr>
        <w:spacing w:before="0" w:after="0"/>
        <w:ind w:firstLine="600"/>
        <w:jc w:val="both"/>
      </w:pPr>
      <w:r>
        <w:rPr>
          <w:rFonts w:ascii="Times New Roman" w:hAnsi="Times New Roman"/>
          <w:b/>
          <w:i w:val="0"/>
          <w:color w:val="000000"/>
          <w:sz w:val="28"/>
        </w:rPr>
        <w:t>Литература конца XIX – начала ХХ века</w:t>
      </w:r>
    </w:p>
    <w:p w14:paraId="30108CB5">
      <w:pPr>
        <w:spacing w:before="0" w:after="0"/>
        <w:ind w:firstLine="600"/>
        <w:jc w:val="both"/>
      </w:pPr>
      <w:r>
        <w:rPr>
          <w:rFonts w:ascii="Times New Roman" w:hAnsi="Times New Roman"/>
          <w:b/>
          <w:i w:val="0"/>
          <w:color w:val="000000"/>
          <w:sz w:val="28"/>
        </w:rPr>
        <w:t>А. И. Куприн.</w:t>
      </w:r>
      <w:r>
        <w:rPr>
          <w:rFonts w:ascii="Times New Roman" w:hAnsi="Times New Roman"/>
          <w:b w:val="0"/>
          <w:i w:val="0"/>
          <w:color w:val="000000"/>
          <w:sz w:val="28"/>
        </w:rPr>
        <w:t xml:space="preserve"> Рассказы и повести </w:t>
      </w:r>
      <w:bookmarkStart w:id="20" w:name="f5b4f9c4-7443-4753-ba4c-a2c07976aef2"/>
      <w:r>
        <w:rPr>
          <w:rFonts w:ascii="Times New Roman" w:hAnsi="Times New Roman"/>
          <w:b w:val="0"/>
          <w:i w:val="0"/>
          <w:color w:val="000000"/>
          <w:sz w:val="28"/>
        </w:rPr>
        <w:t>(одно произведение по выбору). Например, «Гранатовый браслет», «Олеся» и др.</w:t>
      </w:r>
      <w:bookmarkEnd w:id="20"/>
    </w:p>
    <w:p w14:paraId="24BFD89F">
      <w:pPr>
        <w:spacing w:before="0" w:after="0"/>
        <w:ind w:firstLine="600"/>
        <w:jc w:val="both"/>
      </w:pPr>
      <w:r>
        <w:rPr>
          <w:rFonts w:ascii="Times New Roman" w:hAnsi="Times New Roman"/>
          <w:b/>
          <w:i w:val="0"/>
          <w:color w:val="000000"/>
          <w:sz w:val="28"/>
        </w:rPr>
        <w:t>Л. Н. Андреев.</w:t>
      </w:r>
      <w:r>
        <w:rPr>
          <w:rFonts w:ascii="Times New Roman" w:hAnsi="Times New Roman"/>
          <w:b w:val="0"/>
          <w:i w:val="0"/>
          <w:color w:val="000000"/>
          <w:sz w:val="28"/>
        </w:rPr>
        <w:t xml:space="preserve"> Рассказы и повести </w:t>
      </w:r>
      <w:bookmarkStart w:id="21" w:name="dc41bc66-179d-4397-83fd-ca30bee83713"/>
      <w:r>
        <w:rPr>
          <w:rFonts w:ascii="Times New Roman" w:hAnsi="Times New Roman"/>
          <w:b w:val="0"/>
          <w:i w:val="0"/>
          <w:color w:val="000000"/>
          <w:sz w:val="28"/>
        </w:rPr>
        <w:t>(одно произведение по выбору). Например, «Иуда Искариот», «Большой шлем» и др.</w:t>
      </w:r>
      <w:bookmarkEnd w:id="21"/>
    </w:p>
    <w:p w14:paraId="6C16C61D">
      <w:pPr>
        <w:spacing w:before="0" w:after="0"/>
        <w:ind w:firstLine="600"/>
        <w:jc w:val="both"/>
      </w:pPr>
      <w:r>
        <w:rPr>
          <w:rFonts w:ascii="Times New Roman" w:hAnsi="Times New Roman"/>
          <w:b/>
          <w:i w:val="0"/>
          <w:color w:val="000000"/>
          <w:sz w:val="28"/>
        </w:rPr>
        <w:t>М. Горький.</w:t>
      </w:r>
      <w:r>
        <w:rPr>
          <w:rFonts w:ascii="Times New Roman" w:hAnsi="Times New Roman"/>
          <w:b w:val="0"/>
          <w:i w:val="0"/>
          <w:color w:val="000000"/>
          <w:sz w:val="28"/>
        </w:rPr>
        <w:t xml:space="preserve"> Рассказы </w:t>
      </w:r>
      <w:bookmarkStart w:id="22" w:name="872871ae-76b1-4069-99bb-4813aeaf5b5f"/>
      <w:r>
        <w:rPr>
          <w:rFonts w:ascii="Times New Roman" w:hAnsi="Times New Roman"/>
          <w:b w:val="0"/>
          <w:i w:val="0"/>
          <w:color w:val="000000"/>
          <w:sz w:val="28"/>
        </w:rPr>
        <w:t>(один по выбору). Например, «Старуха Изергиль», «Макар Чудра», «Коновалов» и др.</w:t>
      </w:r>
      <w:bookmarkEnd w:id="22"/>
    </w:p>
    <w:p w14:paraId="18CFBB42">
      <w:pPr>
        <w:spacing w:before="0" w:after="0"/>
        <w:ind w:firstLine="600"/>
        <w:jc w:val="both"/>
      </w:pPr>
      <w:r>
        <w:rPr>
          <w:rFonts w:ascii="Times New Roman" w:hAnsi="Times New Roman"/>
          <w:b w:val="0"/>
          <w:i w:val="0"/>
          <w:color w:val="000000"/>
          <w:sz w:val="28"/>
        </w:rPr>
        <w:t>Пьеса «На дне».</w:t>
      </w:r>
    </w:p>
    <w:p w14:paraId="56C804CE">
      <w:pPr>
        <w:spacing w:before="0" w:after="0"/>
        <w:ind w:firstLine="600"/>
        <w:jc w:val="both"/>
      </w:pPr>
      <w:r>
        <w:rPr>
          <w:rFonts w:ascii="Times New Roman" w:hAnsi="Times New Roman"/>
          <w:b/>
          <w:i w:val="0"/>
          <w:color w:val="000000"/>
          <w:sz w:val="28"/>
        </w:rPr>
        <w:t>Стихотворения поэтов Серебряного века</w:t>
      </w:r>
      <w:r>
        <w:rPr>
          <w:rFonts w:ascii="Times New Roman" w:hAnsi="Times New Roman"/>
          <w:b w:val="0"/>
          <w:i w:val="0"/>
          <w:color w:val="000000"/>
          <w:sz w:val="28"/>
        </w:rPr>
        <w:t xml:space="preserve"> </w:t>
      </w:r>
      <w:bookmarkStart w:id="23" w:name="85731615-6e36-4826-951f-8361c95154e0"/>
      <w:r>
        <w:rPr>
          <w:rFonts w:ascii="Times New Roman" w:hAnsi="Times New Roman"/>
          <w:b w:val="0"/>
          <w:i w:val="0"/>
          <w:color w:val="000000"/>
          <w:sz w:val="28"/>
        </w:rPr>
        <w:t>(не менее двух стихотворений одного поэта по выбору). Например, стихотворения К. Д. Бальмонта, М. А. Волошина, Н. С. Гумилёва и др.</w:t>
      </w:r>
      <w:bookmarkEnd w:id="23"/>
    </w:p>
    <w:p w14:paraId="04E3D01F">
      <w:pPr>
        <w:spacing w:before="0" w:after="0"/>
        <w:ind w:firstLine="600"/>
        <w:jc w:val="both"/>
      </w:pPr>
      <w:r>
        <w:rPr>
          <w:rFonts w:ascii="Times New Roman" w:hAnsi="Times New Roman"/>
          <w:b/>
          <w:i w:val="0"/>
          <w:color w:val="000000"/>
          <w:sz w:val="28"/>
        </w:rPr>
        <w:t>Литература ХХ века</w:t>
      </w:r>
    </w:p>
    <w:p w14:paraId="0C934801">
      <w:pPr>
        <w:spacing w:before="0" w:after="0"/>
        <w:ind w:firstLine="600"/>
        <w:jc w:val="both"/>
      </w:pPr>
      <w:r>
        <w:rPr>
          <w:rFonts w:ascii="Times New Roman" w:hAnsi="Times New Roman"/>
          <w:b/>
          <w:i w:val="0"/>
          <w:color w:val="000000"/>
          <w:sz w:val="28"/>
        </w:rPr>
        <w:t xml:space="preserve">И. А. Бунин. </w:t>
      </w:r>
      <w:r>
        <w:rPr>
          <w:rFonts w:ascii="Times New Roman" w:hAnsi="Times New Roman"/>
          <w:b w:val="0"/>
          <w:i w:val="0"/>
          <w:color w:val="000000"/>
          <w:sz w:val="28"/>
        </w:rPr>
        <w:t xml:space="preserve">Рассказы </w:t>
      </w:r>
      <w:bookmarkStart w:id="24" w:name="70a97074-7d81-4748-b129-2726f2b71a29"/>
      <w:r>
        <w:rPr>
          <w:rFonts w:ascii="Times New Roman" w:hAnsi="Times New Roman"/>
          <w:b w:val="0"/>
          <w:i w:val="0"/>
          <w:color w:val="000000"/>
          <w:sz w:val="28"/>
        </w:rPr>
        <w:t>(два по выбору). Например, «Антоновские яблоки», «Чистый понедельник», «Господин из Сан-Франциско» и др.</w:t>
      </w:r>
      <w:bookmarkEnd w:id="24"/>
    </w:p>
    <w:p w14:paraId="154E5C6F">
      <w:pPr>
        <w:spacing w:before="0" w:after="0"/>
        <w:ind w:firstLine="600"/>
        <w:jc w:val="both"/>
      </w:pPr>
      <w:r>
        <w:rPr>
          <w:rFonts w:ascii="Times New Roman" w:hAnsi="Times New Roman"/>
          <w:b/>
          <w:i w:val="0"/>
          <w:color w:val="000000"/>
          <w:sz w:val="28"/>
        </w:rPr>
        <w:t xml:space="preserve">А. А. Блок. </w:t>
      </w:r>
      <w:r>
        <w:rPr>
          <w:rFonts w:ascii="Times New Roman" w:hAnsi="Times New Roman"/>
          <w:b w:val="0"/>
          <w:i w:val="0"/>
          <w:color w:val="000000"/>
          <w:sz w:val="28"/>
        </w:rPr>
        <w:t xml:space="preserve">Стихотворения </w:t>
      </w:r>
      <w:bookmarkStart w:id="25" w:name="a4a6f4cc-a053-4bb5-b25e-c30aaf2ca70a"/>
      <w:r>
        <w:rPr>
          <w:rFonts w:ascii="Times New Roman" w:hAnsi="Times New Roman"/>
          <w:b w:val="0"/>
          <w:i w:val="0"/>
          <w:color w:val="000000"/>
          <w:sz w:val="28"/>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5"/>
    </w:p>
    <w:p w14:paraId="19E0143F">
      <w:pPr>
        <w:spacing w:before="0" w:after="0"/>
        <w:ind w:firstLine="600"/>
        <w:jc w:val="both"/>
      </w:pPr>
      <w:r>
        <w:rPr>
          <w:rFonts w:ascii="Times New Roman" w:hAnsi="Times New Roman"/>
          <w:b w:val="0"/>
          <w:i w:val="0"/>
          <w:color w:val="000000"/>
          <w:sz w:val="28"/>
        </w:rPr>
        <w:t>Поэма «Двенадцать».</w:t>
      </w:r>
    </w:p>
    <w:p w14:paraId="73C14494">
      <w:pPr>
        <w:spacing w:before="0" w:after="0"/>
        <w:ind w:firstLine="600"/>
        <w:jc w:val="both"/>
      </w:pPr>
      <w:r>
        <w:rPr>
          <w:rFonts w:ascii="Times New Roman" w:hAnsi="Times New Roman"/>
          <w:b/>
          <w:i w:val="0"/>
          <w:color w:val="000000"/>
          <w:sz w:val="28"/>
        </w:rPr>
        <w:t>В. В. Маяковский.</w:t>
      </w:r>
      <w:r>
        <w:rPr>
          <w:rFonts w:ascii="Times New Roman" w:hAnsi="Times New Roman"/>
          <w:b w:val="0"/>
          <w:i w:val="0"/>
          <w:color w:val="000000"/>
          <w:sz w:val="28"/>
        </w:rPr>
        <w:t xml:space="preserve"> Стихотворения </w:t>
      </w:r>
      <w:bookmarkStart w:id="26" w:name="2b3c2a47-fe46-4b3a-9c30-5945d739859d"/>
      <w:r>
        <w:rPr>
          <w:rFonts w:ascii="Times New Roman" w:hAnsi="Times New Roman"/>
          <w:b w:val="0"/>
          <w:i w:val="0"/>
          <w:color w:val="000000"/>
          <w:sz w:val="28"/>
        </w:rPr>
        <w:t>(не менее трёх по выбору). Например, «А вы могли бы?», «Нате!», «Послушайте!», «Лиличка!», «Юбилейное», «Прозаседавшиеся», «Письмо Татьяне Яковлевой» и др.</w:t>
      </w:r>
      <w:bookmarkEnd w:id="26"/>
    </w:p>
    <w:p w14:paraId="5DF7AAB5">
      <w:pPr>
        <w:spacing w:before="0" w:after="0"/>
        <w:ind w:firstLine="600"/>
        <w:jc w:val="both"/>
      </w:pPr>
      <w:r>
        <w:rPr>
          <w:rFonts w:ascii="Times New Roman" w:hAnsi="Times New Roman"/>
          <w:b w:val="0"/>
          <w:i w:val="0"/>
          <w:color w:val="000000"/>
          <w:sz w:val="28"/>
        </w:rPr>
        <w:t>Поэма «Облако в штанах».</w:t>
      </w:r>
    </w:p>
    <w:p w14:paraId="26710859">
      <w:pPr>
        <w:spacing w:before="0" w:after="0"/>
        <w:ind w:firstLine="600"/>
        <w:jc w:val="both"/>
      </w:pPr>
      <w:r>
        <w:rPr>
          <w:rFonts w:ascii="Times New Roman" w:hAnsi="Times New Roman"/>
          <w:b/>
          <w:i w:val="0"/>
          <w:color w:val="000000"/>
          <w:sz w:val="28"/>
        </w:rPr>
        <w:t>С. А. Есенин.</w:t>
      </w:r>
      <w:r>
        <w:rPr>
          <w:rFonts w:ascii="Times New Roman" w:hAnsi="Times New Roman"/>
          <w:b w:val="0"/>
          <w:i w:val="0"/>
          <w:color w:val="000000"/>
          <w:sz w:val="28"/>
        </w:rPr>
        <w:t xml:space="preserve"> Стихотворения </w:t>
      </w:r>
      <w:bookmarkStart w:id="27" w:name="5201aaf3-88ee-4d00-a7eb-0a51549556d7"/>
      <w:r>
        <w:rPr>
          <w:rFonts w:ascii="Times New Roman" w:hAnsi="Times New Roman"/>
          <w:b w:val="0"/>
          <w:i w:val="0"/>
          <w:color w:val="000000"/>
          <w:sz w:val="28"/>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7"/>
    </w:p>
    <w:p w14:paraId="17FA32FF">
      <w:pPr>
        <w:spacing w:before="0" w:after="0"/>
        <w:ind w:firstLine="600"/>
        <w:jc w:val="both"/>
      </w:pPr>
      <w:r>
        <w:rPr>
          <w:rFonts w:ascii="Times New Roman" w:hAnsi="Times New Roman"/>
          <w:b/>
          <w:i w:val="0"/>
          <w:color w:val="000000"/>
          <w:sz w:val="28"/>
        </w:rPr>
        <w:t xml:space="preserve">О. Э. Мандельштам. </w:t>
      </w:r>
      <w:r>
        <w:rPr>
          <w:rFonts w:ascii="Times New Roman" w:hAnsi="Times New Roman"/>
          <w:b w:val="0"/>
          <w:i w:val="0"/>
          <w:color w:val="000000"/>
          <w:sz w:val="28"/>
        </w:rPr>
        <w:t xml:space="preserve">Стихотворения </w:t>
      </w:r>
      <w:bookmarkStart w:id="28" w:name="d5b7ec4e-d33b-40d4-8b9c-bf970e0bbae0"/>
      <w:r>
        <w:rPr>
          <w:rFonts w:ascii="Times New Roman" w:hAnsi="Times New Roman"/>
          <w:b w:val="0"/>
          <w:i w:val="0"/>
          <w:color w:val="000000"/>
          <w:sz w:val="28"/>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8"/>
    </w:p>
    <w:p w14:paraId="05BBB490">
      <w:pPr>
        <w:spacing w:before="0" w:after="0"/>
        <w:ind w:firstLine="600"/>
        <w:jc w:val="both"/>
      </w:pPr>
      <w:r>
        <w:rPr>
          <w:rFonts w:ascii="Times New Roman" w:hAnsi="Times New Roman"/>
          <w:b/>
          <w:i w:val="0"/>
          <w:color w:val="000000"/>
          <w:sz w:val="28"/>
        </w:rPr>
        <w:t xml:space="preserve">М. И. Цветаева. </w:t>
      </w:r>
      <w:r>
        <w:rPr>
          <w:rFonts w:ascii="Times New Roman" w:hAnsi="Times New Roman"/>
          <w:b w:val="0"/>
          <w:i w:val="0"/>
          <w:color w:val="000000"/>
          <w:sz w:val="28"/>
        </w:rPr>
        <w:t xml:space="preserve">Стихотворения </w:t>
      </w:r>
      <w:bookmarkStart w:id="29" w:name="9f93f7c1-1e22-45d6-9a45-d041873c5e06"/>
      <w:r>
        <w:rPr>
          <w:rFonts w:ascii="Times New Roman" w:hAnsi="Times New Roman"/>
          <w:b w:val="0"/>
          <w:i w:val="0"/>
          <w:color w:val="000000"/>
          <w:sz w:val="28"/>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9"/>
    </w:p>
    <w:p w14:paraId="4AD9A62D">
      <w:pPr>
        <w:spacing w:before="0" w:after="0"/>
        <w:ind w:firstLine="600"/>
        <w:jc w:val="both"/>
      </w:pPr>
      <w:r>
        <w:rPr>
          <w:rFonts w:ascii="Times New Roman" w:hAnsi="Times New Roman"/>
          <w:b/>
          <w:i w:val="0"/>
          <w:color w:val="000000"/>
          <w:sz w:val="28"/>
        </w:rPr>
        <w:t>А. А. Ахматова.</w:t>
      </w:r>
      <w:r>
        <w:rPr>
          <w:rFonts w:ascii="Times New Roman" w:hAnsi="Times New Roman"/>
          <w:b w:val="0"/>
          <w:i w:val="0"/>
          <w:color w:val="000000"/>
          <w:sz w:val="28"/>
        </w:rPr>
        <w:t xml:space="preserve"> Стихотворения </w:t>
      </w:r>
      <w:bookmarkStart w:id="30" w:name="3c0cb7ed-a0a7-4ce4-9002-bab0b002304c"/>
      <w:r>
        <w:rPr>
          <w:rFonts w:ascii="Times New Roman" w:hAnsi="Times New Roman"/>
          <w:b w:val="0"/>
          <w:i w:val="0"/>
          <w:color w:val="000000"/>
          <w:sz w:val="28"/>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30"/>
    </w:p>
    <w:p w14:paraId="00A05869">
      <w:pPr>
        <w:spacing w:before="0" w:after="0"/>
        <w:ind w:firstLine="600"/>
        <w:jc w:val="both"/>
      </w:pPr>
      <w:r>
        <w:rPr>
          <w:rFonts w:ascii="Times New Roman" w:hAnsi="Times New Roman"/>
          <w:b w:val="0"/>
          <w:i w:val="0"/>
          <w:color w:val="000000"/>
          <w:sz w:val="28"/>
        </w:rPr>
        <w:t>Поэма «Реквием».</w:t>
      </w:r>
    </w:p>
    <w:p w14:paraId="2782A7DC">
      <w:pPr>
        <w:spacing w:before="0" w:after="0"/>
        <w:ind w:firstLine="600"/>
        <w:jc w:val="both"/>
      </w:pPr>
      <w:r>
        <w:rPr>
          <w:rFonts w:ascii="Times New Roman" w:hAnsi="Times New Roman"/>
          <w:b/>
          <w:i w:val="0"/>
          <w:color w:val="000000"/>
          <w:sz w:val="28"/>
        </w:rPr>
        <w:t>Н.А. Островский.</w:t>
      </w:r>
      <w:r>
        <w:rPr>
          <w:rFonts w:ascii="Times New Roman" w:hAnsi="Times New Roman"/>
          <w:b w:val="0"/>
          <w:i w:val="0"/>
          <w:color w:val="000000"/>
          <w:sz w:val="28"/>
        </w:rPr>
        <w:t xml:space="preserve"> Роман «Как закалялась сталь» </w:t>
      </w:r>
      <w:bookmarkStart w:id="31" w:name="e48a01bf-d108-4a36-ac38-aea54fcbe3db"/>
      <w:r>
        <w:rPr>
          <w:rFonts w:ascii="Times New Roman" w:hAnsi="Times New Roman"/>
          <w:b w:val="0"/>
          <w:i w:val="0"/>
          <w:color w:val="000000"/>
          <w:sz w:val="28"/>
        </w:rPr>
        <w:t>(избранные главы).</w:t>
      </w:r>
      <w:bookmarkEnd w:id="31"/>
    </w:p>
    <w:p w14:paraId="1CEC74A4">
      <w:pPr>
        <w:spacing w:before="0" w:after="0"/>
        <w:ind w:firstLine="600"/>
        <w:jc w:val="both"/>
      </w:pPr>
      <w:r>
        <w:rPr>
          <w:rFonts w:ascii="Times New Roman" w:hAnsi="Times New Roman"/>
          <w:b/>
          <w:i w:val="0"/>
          <w:color w:val="000000"/>
          <w:sz w:val="28"/>
        </w:rPr>
        <w:t>М. А. Шолохов.</w:t>
      </w:r>
      <w:r>
        <w:rPr>
          <w:rFonts w:ascii="Times New Roman" w:hAnsi="Times New Roman"/>
          <w:b w:val="0"/>
          <w:i w:val="0"/>
          <w:color w:val="000000"/>
          <w:sz w:val="28"/>
        </w:rPr>
        <w:t xml:space="preserve"> Роман-эпопея «Тихий Дон» </w:t>
      </w:r>
      <w:bookmarkStart w:id="32" w:name="f27c5f7b-a1ab-43d8-862a-0411b97a1265"/>
      <w:r>
        <w:rPr>
          <w:rFonts w:ascii="Times New Roman" w:hAnsi="Times New Roman"/>
          <w:b w:val="0"/>
          <w:i w:val="0"/>
          <w:color w:val="000000"/>
          <w:sz w:val="28"/>
        </w:rPr>
        <w:t>(избранные главы).</w:t>
      </w:r>
      <w:bookmarkEnd w:id="32"/>
    </w:p>
    <w:p w14:paraId="1D755618">
      <w:pPr>
        <w:spacing w:before="0" w:after="0"/>
        <w:ind w:firstLine="600"/>
        <w:jc w:val="both"/>
      </w:pPr>
      <w:r>
        <w:rPr>
          <w:rFonts w:ascii="Times New Roman" w:hAnsi="Times New Roman"/>
          <w:b/>
          <w:i w:val="0"/>
          <w:color w:val="000000"/>
          <w:sz w:val="28"/>
        </w:rPr>
        <w:t>М. А. Булгаков.</w:t>
      </w:r>
      <w:r>
        <w:rPr>
          <w:rFonts w:ascii="Times New Roman" w:hAnsi="Times New Roman"/>
          <w:b w:val="0"/>
          <w:i w:val="0"/>
          <w:color w:val="000000"/>
          <w:sz w:val="28"/>
        </w:rPr>
        <w:t xml:space="preserve"> </w:t>
      </w:r>
      <w:bookmarkStart w:id="33" w:name="a01209a2-1aac-4c6b-8f05-e081bbd51ccf"/>
      <w:r>
        <w:rPr>
          <w:rFonts w:ascii="Times New Roman" w:hAnsi="Times New Roman"/>
          <w:b w:val="0"/>
          <w:i w:val="0"/>
          <w:color w:val="000000"/>
          <w:sz w:val="28"/>
        </w:rPr>
        <w:t>Романы «Белая гвардия», «Мастер и Маргарита» (один роман по выбору).</w:t>
      </w:r>
      <w:bookmarkEnd w:id="33"/>
    </w:p>
    <w:p w14:paraId="4AE99FD3">
      <w:pPr>
        <w:spacing w:before="0" w:after="0"/>
        <w:ind w:firstLine="600"/>
        <w:jc w:val="both"/>
      </w:pPr>
      <w:r>
        <w:rPr>
          <w:rFonts w:ascii="Times New Roman" w:hAnsi="Times New Roman"/>
          <w:b/>
          <w:i w:val="0"/>
          <w:color w:val="000000"/>
          <w:sz w:val="28"/>
        </w:rPr>
        <w:t>А. П. Платонов.</w:t>
      </w:r>
      <w:r>
        <w:rPr>
          <w:rFonts w:ascii="Times New Roman" w:hAnsi="Times New Roman"/>
          <w:b w:val="0"/>
          <w:i w:val="0"/>
          <w:color w:val="000000"/>
          <w:sz w:val="28"/>
        </w:rPr>
        <w:t xml:space="preserve"> Рассказы и повести </w:t>
      </w:r>
      <w:bookmarkStart w:id="34" w:name="25a48876-cee0-447d-87e6-2c57c5a3c824"/>
      <w:r>
        <w:rPr>
          <w:rFonts w:ascii="Times New Roman" w:hAnsi="Times New Roman"/>
          <w:b w:val="0"/>
          <w:i w:val="0"/>
          <w:color w:val="000000"/>
          <w:sz w:val="28"/>
        </w:rPr>
        <w:t>(одно произведение по выбору). Например, «В прекрасном и яростном мире», «Котлован», «Возвращение» и др.</w:t>
      </w:r>
      <w:bookmarkEnd w:id="34"/>
    </w:p>
    <w:p w14:paraId="24BE17BC">
      <w:pPr>
        <w:spacing w:before="0" w:after="0"/>
        <w:ind w:firstLine="600"/>
        <w:jc w:val="both"/>
      </w:pPr>
      <w:r>
        <w:rPr>
          <w:rFonts w:ascii="Times New Roman" w:hAnsi="Times New Roman"/>
          <w:b/>
          <w:i w:val="0"/>
          <w:color w:val="000000"/>
          <w:sz w:val="28"/>
        </w:rPr>
        <w:t>А. Т. Твардовский.</w:t>
      </w:r>
      <w:r>
        <w:rPr>
          <w:rFonts w:ascii="Times New Roman" w:hAnsi="Times New Roman"/>
          <w:b w:val="0"/>
          <w:i w:val="0"/>
          <w:color w:val="000000"/>
          <w:sz w:val="28"/>
        </w:rPr>
        <w:t xml:space="preserve"> Стихотворения </w:t>
      </w:r>
      <w:bookmarkStart w:id="35" w:name="e43fd9ee-b72b-4d83-8ff1-d3337a300cbf"/>
      <w:r>
        <w:rPr>
          <w:rFonts w:ascii="Times New Roman" w:hAnsi="Times New Roman"/>
          <w:b w:val="0"/>
          <w:i w:val="0"/>
          <w:color w:val="000000"/>
          <w:sz w:val="28"/>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5"/>
    </w:p>
    <w:p w14:paraId="3C2E5776">
      <w:pPr>
        <w:spacing w:before="0" w:after="0"/>
        <w:ind w:firstLine="600"/>
        <w:jc w:val="both"/>
      </w:pPr>
      <w:r>
        <w:rPr>
          <w:rFonts w:ascii="Times New Roman" w:hAnsi="Times New Roman"/>
          <w:b/>
          <w:i w:val="0"/>
          <w:color w:val="000000"/>
          <w:sz w:val="28"/>
        </w:rPr>
        <w:t>Проза о Великой Отечественной войне</w:t>
      </w:r>
      <w:r>
        <w:rPr>
          <w:rFonts w:ascii="Times New Roman" w:hAnsi="Times New Roman"/>
          <w:b w:val="0"/>
          <w:i w:val="0"/>
          <w:color w:val="000000"/>
          <w:sz w:val="28"/>
        </w:rPr>
        <w:t xml:space="preserve"> </w:t>
      </w:r>
      <w:bookmarkStart w:id="36" w:name="58804967-2a76-494e-95cb-8abcf39ea1e4"/>
      <w:r>
        <w:rPr>
          <w:rFonts w:ascii="Times New Roman" w:hAnsi="Times New Roman"/>
          <w:b w:val="0"/>
          <w:i w:val="0"/>
          <w:color w:val="000000"/>
          <w:sz w:val="28"/>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6"/>
    </w:p>
    <w:p w14:paraId="35294E15">
      <w:pPr>
        <w:spacing w:before="0" w:after="0"/>
        <w:ind w:firstLine="600"/>
        <w:jc w:val="left"/>
      </w:pPr>
      <w:r>
        <w:rPr>
          <w:rFonts w:ascii="Times New Roman" w:hAnsi="Times New Roman"/>
          <w:b/>
          <w:i w:val="0"/>
          <w:color w:val="000000"/>
          <w:sz w:val="28"/>
        </w:rPr>
        <w:t>А.А. Фадеев.</w:t>
      </w:r>
      <w:r>
        <w:rPr>
          <w:rFonts w:ascii="Times New Roman" w:hAnsi="Times New Roman"/>
          <w:b w:val="0"/>
          <w:i w:val="0"/>
          <w:color w:val="000000"/>
          <w:sz w:val="28"/>
        </w:rPr>
        <w:t xml:space="preserve"> Роман «Молодая гвардия».</w:t>
      </w:r>
    </w:p>
    <w:p w14:paraId="126C0DA4">
      <w:pPr>
        <w:spacing w:before="0" w:after="0"/>
        <w:ind w:firstLine="600"/>
        <w:jc w:val="left"/>
      </w:pPr>
      <w:r>
        <w:rPr>
          <w:rFonts w:ascii="Times New Roman" w:hAnsi="Times New Roman"/>
          <w:b/>
          <w:i w:val="0"/>
          <w:color w:val="000000"/>
          <w:sz w:val="28"/>
        </w:rPr>
        <w:t>В.О. Богомолов.</w:t>
      </w:r>
      <w:r>
        <w:rPr>
          <w:rFonts w:ascii="Times New Roman" w:hAnsi="Times New Roman"/>
          <w:b w:val="0"/>
          <w:i w:val="0"/>
          <w:color w:val="000000"/>
          <w:sz w:val="28"/>
        </w:rPr>
        <w:t xml:space="preserve"> Роман «В августе сорок четвёртого».</w:t>
      </w:r>
    </w:p>
    <w:p w14:paraId="4EC15693">
      <w:pPr>
        <w:spacing w:before="0" w:after="0"/>
        <w:ind w:firstLine="600"/>
        <w:jc w:val="both"/>
      </w:pPr>
      <w:r>
        <w:rPr>
          <w:rFonts w:ascii="Times New Roman" w:hAnsi="Times New Roman"/>
          <w:b/>
          <w:i w:val="0"/>
          <w:color w:val="000000"/>
          <w:sz w:val="28"/>
        </w:rPr>
        <w:t>Поэзия о Великой Отечественной войне.</w:t>
      </w:r>
      <w:r>
        <w:rPr>
          <w:rFonts w:ascii="Times New Roman" w:hAnsi="Times New Roman"/>
          <w:b w:val="0"/>
          <w:i w:val="0"/>
          <w:color w:val="000000"/>
          <w:sz w:val="28"/>
        </w:rPr>
        <w:t xml:space="preserve"> Стихотворения </w:t>
      </w:r>
      <w:bookmarkStart w:id="37" w:name="f48a819c-9518-499a-b498-179f3d51bef5"/>
      <w:r>
        <w:rPr>
          <w:rFonts w:ascii="Times New Roman" w:hAnsi="Times New Roman"/>
          <w:b w:val="0"/>
          <w:i w:val="0"/>
          <w:color w:val="000000"/>
          <w:sz w:val="28"/>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7"/>
    </w:p>
    <w:p w14:paraId="610A6F66">
      <w:pPr>
        <w:spacing w:before="0" w:after="0"/>
        <w:ind w:firstLine="600"/>
        <w:jc w:val="both"/>
      </w:pPr>
      <w:r>
        <w:rPr>
          <w:rFonts w:ascii="Times New Roman" w:hAnsi="Times New Roman"/>
          <w:b/>
          <w:i w:val="0"/>
          <w:color w:val="000000"/>
          <w:sz w:val="28"/>
        </w:rPr>
        <w:t>Драматургия о Великой Отечественной войне.</w:t>
      </w:r>
      <w:r>
        <w:rPr>
          <w:rFonts w:ascii="Times New Roman" w:hAnsi="Times New Roman"/>
          <w:b w:val="0"/>
          <w:i w:val="0"/>
          <w:color w:val="000000"/>
          <w:sz w:val="28"/>
        </w:rPr>
        <w:t xml:space="preserve"> Пьесы </w:t>
      </w:r>
      <w:bookmarkStart w:id="38" w:name="d1f07fc4-c182-45e4-91ca-997381011912"/>
      <w:r>
        <w:rPr>
          <w:rFonts w:ascii="Times New Roman" w:hAnsi="Times New Roman"/>
          <w:b w:val="0"/>
          <w:i w:val="0"/>
          <w:color w:val="000000"/>
          <w:sz w:val="28"/>
        </w:rPr>
        <w:t>(одно произведение по выбору). Например, В. С. Розов «Вечно живые» и др.</w:t>
      </w:r>
      <w:bookmarkEnd w:id="38"/>
    </w:p>
    <w:p w14:paraId="5D3CE1AB">
      <w:pPr>
        <w:spacing w:before="0" w:after="0"/>
        <w:ind w:firstLine="600"/>
        <w:jc w:val="both"/>
      </w:pPr>
      <w:r>
        <w:rPr>
          <w:rFonts w:ascii="Times New Roman" w:hAnsi="Times New Roman"/>
          <w:b/>
          <w:i w:val="0"/>
          <w:color w:val="000000"/>
          <w:sz w:val="28"/>
        </w:rPr>
        <w:t xml:space="preserve">Б. Л. Пастернак. </w:t>
      </w:r>
      <w:r>
        <w:rPr>
          <w:rFonts w:ascii="Times New Roman" w:hAnsi="Times New Roman"/>
          <w:b w:val="0"/>
          <w:i w:val="0"/>
          <w:color w:val="000000"/>
          <w:sz w:val="28"/>
        </w:rPr>
        <w:t xml:space="preserve">Стихотворения </w:t>
      </w:r>
      <w:bookmarkStart w:id="39" w:name="e05951b0-befb-46a2-8c50-49a193644027"/>
      <w:r>
        <w:rPr>
          <w:rFonts w:ascii="Times New Roman" w:hAnsi="Times New Roman"/>
          <w:b w:val="0"/>
          <w:i w:val="0"/>
          <w:color w:val="000000"/>
          <w:sz w:val="28"/>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9"/>
    </w:p>
    <w:p w14:paraId="77CDC6CC">
      <w:pPr>
        <w:spacing w:before="0" w:after="0"/>
        <w:ind w:firstLine="600"/>
        <w:jc w:val="both"/>
      </w:pPr>
      <w:r>
        <w:rPr>
          <w:rFonts w:ascii="Times New Roman" w:hAnsi="Times New Roman"/>
          <w:b/>
          <w:i w:val="0"/>
          <w:color w:val="000000"/>
          <w:sz w:val="28"/>
        </w:rPr>
        <w:t xml:space="preserve">А. И. Солженицын. </w:t>
      </w:r>
      <w:r>
        <w:rPr>
          <w:rFonts w:ascii="Times New Roman" w:hAnsi="Times New Roman"/>
          <w:b w:val="0"/>
          <w:i w:val="0"/>
          <w:color w:val="000000"/>
          <w:sz w:val="28"/>
        </w:rPr>
        <w:t xml:space="preserve">Произведения «Один день Ивана Денисовича», «Архипелаг ГУЛАГ» </w:t>
      </w:r>
      <w:bookmarkStart w:id="40" w:name="40e0b069-38d7-4e66-acc8-19c4efada76d"/>
      <w:r>
        <w:rPr>
          <w:rFonts w:ascii="Times New Roman" w:hAnsi="Times New Roman"/>
          <w:b w:val="0"/>
          <w:i w:val="0"/>
          <w:color w:val="000000"/>
          <w:sz w:val="28"/>
        </w:rPr>
        <w:t>(фрагменты книги по выбору, например, глава «Поэзия под плитой, правда под камнем»).</w:t>
      </w:r>
      <w:bookmarkEnd w:id="40"/>
    </w:p>
    <w:p w14:paraId="1F34363A">
      <w:pPr>
        <w:spacing w:before="0" w:after="0"/>
        <w:ind w:firstLine="600"/>
        <w:jc w:val="both"/>
      </w:pPr>
      <w:r>
        <w:rPr>
          <w:rFonts w:ascii="Times New Roman" w:hAnsi="Times New Roman"/>
          <w:b/>
          <w:i w:val="0"/>
          <w:color w:val="000000"/>
          <w:sz w:val="28"/>
        </w:rPr>
        <w:t xml:space="preserve">В. М. Шукшин. </w:t>
      </w:r>
      <w:r>
        <w:rPr>
          <w:rFonts w:ascii="Times New Roman" w:hAnsi="Times New Roman"/>
          <w:b w:val="0"/>
          <w:i w:val="0"/>
          <w:color w:val="000000"/>
          <w:sz w:val="28"/>
        </w:rPr>
        <w:t xml:space="preserve">Рассказы </w:t>
      </w:r>
      <w:bookmarkStart w:id="41" w:name="96097b17-78a2-41f3-bf71-7c88cdcb7e0e"/>
      <w:r>
        <w:rPr>
          <w:rFonts w:ascii="Times New Roman" w:hAnsi="Times New Roman"/>
          <w:b w:val="0"/>
          <w:i w:val="0"/>
          <w:color w:val="000000"/>
          <w:sz w:val="28"/>
        </w:rPr>
        <w:t>(не менее двух по выбору). Например, «Срезал», «Обида», «Микроскоп», «Мастер», «Крепкий мужик», «Сапожки» и др.</w:t>
      </w:r>
      <w:bookmarkEnd w:id="41"/>
    </w:p>
    <w:p w14:paraId="0610A9E5">
      <w:pPr>
        <w:spacing w:before="0" w:after="0"/>
        <w:ind w:firstLine="600"/>
        <w:jc w:val="both"/>
      </w:pPr>
      <w:r>
        <w:rPr>
          <w:rFonts w:ascii="Times New Roman" w:hAnsi="Times New Roman"/>
          <w:b/>
          <w:i w:val="0"/>
          <w:color w:val="000000"/>
          <w:sz w:val="28"/>
        </w:rPr>
        <w:t>В. Г. Распутин.</w:t>
      </w:r>
      <w:r>
        <w:rPr>
          <w:rFonts w:ascii="Times New Roman" w:hAnsi="Times New Roman"/>
          <w:b w:val="0"/>
          <w:i w:val="0"/>
          <w:color w:val="000000"/>
          <w:sz w:val="28"/>
        </w:rPr>
        <w:t xml:space="preserve"> Рассказы и повести </w:t>
      </w:r>
      <w:bookmarkStart w:id="42" w:name="171eceb7-50cc-4c35-88cb-6562fda34129"/>
      <w:r>
        <w:rPr>
          <w:rFonts w:ascii="Times New Roman" w:hAnsi="Times New Roman"/>
          <w:b w:val="0"/>
          <w:i w:val="0"/>
          <w:color w:val="000000"/>
          <w:sz w:val="28"/>
        </w:rPr>
        <w:t>(не менее одного произведения по выбору). Например, «Живи и помни», «Прощание с Матёрой» и др.</w:t>
      </w:r>
      <w:bookmarkEnd w:id="42"/>
    </w:p>
    <w:p w14:paraId="0D976B2E">
      <w:pPr>
        <w:spacing w:before="0" w:after="0"/>
        <w:ind w:firstLine="600"/>
        <w:jc w:val="both"/>
      </w:pPr>
      <w:r>
        <w:rPr>
          <w:rFonts w:ascii="Times New Roman" w:hAnsi="Times New Roman"/>
          <w:b/>
          <w:i w:val="0"/>
          <w:color w:val="000000"/>
          <w:sz w:val="28"/>
        </w:rPr>
        <w:t>Н. М. Рубцов.</w:t>
      </w:r>
      <w:r>
        <w:rPr>
          <w:rFonts w:ascii="Times New Roman" w:hAnsi="Times New Roman"/>
          <w:b w:val="0"/>
          <w:i w:val="0"/>
          <w:color w:val="000000"/>
          <w:sz w:val="28"/>
        </w:rPr>
        <w:t xml:space="preserve"> Стихотворения </w:t>
      </w:r>
      <w:bookmarkStart w:id="43" w:name="f836bd4d-5188-4c24-bd4f-13c2d95b835a"/>
      <w:r>
        <w:rPr>
          <w:rFonts w:ascii="Times New Roman" w:hAnsi="Times New Roman"/>
          <w:b w:val="0"/>
          <w:i w:val="0"/>
          <w:color w:val="000000"/>
          <w:sz w:val="28"/>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3"/>
    </w:p>
    <w:p w14:paraId="3BE96C43">
      <w:pPr>
        <w:spacing w:before="0" w:after="0"/>
        <w:ind w:firstLine="600"/>
        <w:jc w:val="both"/>
      </w:pPr>
      <w:r>
        <w:rPr>
          <w:rFonts w:ascii="Times New Roman" w:hAnsi="Times New Roman"/>
          <w:b/>
          <w:i w:val="0"/>
          <w:color w:val="000000"/>
          <w:sz w:val="28"/>
        </w:rPr>
        <w:t xml:space="preserve">И. А. Бродский. </w:t>
      </w:r>
      <w:r>
        <w:rPr>
          <w:rFonts w:ascii="Times New Roman" w:hAnsi="Times New Roman"/>
          <w:b w:val="0"/>
          <w:i w:val="0"/>
          <w:color w:val="000000"/>
          <w:sz w:val="28"/>
        </w:rPr>
        <w:t xml:space="preserve">Стихотворения </w:t>
      </w:r>
      <w:bookmarkStart w:id="44" w:name="468b4dfc-87f1-48b5-ba78-fe3973b0cefa"/>
      <w:r>
        <w:rPr>
          <w:rFonts w:ascii="Times New Roman" w:hAnsi="Times New Roman"/>
          <w:b w:val="0"/>
          <w:i w:val="0"/>
          <w:color w:val="000000"/>
          <w:sz w:val="28"/>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4"/>
    </w:p>
    <w:p w14:paraId="3941995A">
      <w:pPr>
        <w:spacing w:before="0" w:after="0"/>
        <w:ind w:firstLine="600"/>
        <w:jc w:val="both"/>
      </w:pPr>
      <w:r>
        <w:rPr>
          <w:rFonts w:ascii="Times New Roman" w:hAnsi="Times New Roman"/>
          <w:b/>
          <w:i w:val="0"/>
          <w:color w:val="000000"/>
          <w:sz w:val="28"/>
        </w:rPr>
        <w:t>Проза второй половины XX – начала XXI века.</w:t>
      </w:r>
      <w:r>
        <w:rPr>
          <w:rFonts w:ascii="Times New Roman" w:hAnsi="Times New Roman"/>
          <w:b w:val="0"/>
          <w:i w:val="0"/>
          <w:color w:val="000000"/>
          <w:sz w:val="28"/>
        </w:rPr>
        <w:t xml:space="preserve"> Рассказы, повести, романы </w:t>
      </w:r>
      <w:bookmarkStart w:id="45" w:name="a9bd0db2-65ed-403c-87bb-1535b0e82951"/>
      <w:r>
        <w:rPr>
          <w:rFonts w:ascii="Times New Roman" w:hAnsi="Times New Roman"/>
          <w:b w:val="0"/>
          <w:i w:val="0"/>
          <w:color w:val="000000"/>
          <w:sz w:val="28"/>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45"/>
    </w:p>
    <w:p w14:paraId="563E75CF">
      <w:pPr>
        <w:spacing w:before="0" w:after="0"/>
        <w:ind w:firstLine="600"/>
        <w:jc w:val="both"/>
      </w:pPr>
      <w:r>
        <w:rPr>
          <w:rFonts w:ascii="Times New Roman" w:hAnsi="Times New Roman"/>
          <w:b/>
          <w:i w:val="0"/>
          <w:color w:val="000000"/>
          <w:sz w:val="28"/>
        </w:rPr>
        <w:t xml:space="preserve">Поэзия второй половины XX – начала XXI века. </w:t>
      </w:r>
      <w:r>
        <w:rPr>
          <w:rFonts w:ascii="Times New Roman" w:hAnsi="Times New Roman"/>
          <w:b w:val="0"/>
          <w:i w:val="0"/>
          <w:color w:val="000000"/>
          <w:sz w:val="28"/>
        </w:rPr>
        <w:t xml:space="preserve">Стихотворения </w:t>
      </w:r>
      <w:bookmarkStart w:id="46" w:name="bb14c4f4-bbfd-4b95-acac-dee391bb27d2"/>
      <w:r>
        <w:rPr>
          <w:rFonts w:ascii="Times New Roman" w:hAnsi="Times New Roman"/>
          <w:b w:val="0"/>
          <w:i w:val="0"/>
          <w:color w:val="000000"/>
          <w:sz w:val="28"/>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6"/>
    </w:p>
    <w:p w14:paraId="31E7A41E">
      <w:pPr>
        <w:spacing w:before="0" w:after="0"/>
        <w:ind w:firstLine="600"/>
        <w:jc w:val="both"/>
      </w:pPr>
      <w:r>
        <w:rPr>
          <w:rFonts w:ascii="Times New Roman" w:hAnsi="Times New Roman"/>
          <w:b/>
          <w:i w:val="0"/>
          <w:color w:val="000000"/>
          <w:sz w:val="28"/>
        </w:rPr>
        <w:t>Драматургия второй половины ХХ – начала XXI века.</w:t>
      </w:r>
      <w:r>
        <w:rPr>
          <w:rFonts w:ascii="Times New Roman" w:hAnsi="Times New Roman"/>
          <w:b w:val="0"/>
          <w:i w:val="0"/>
          <w:color w:val="000000"/>
          <w:sz w:val="28"/>
        </w:rPr>
        <w:t xml:space="preserve"> Пьесы </w:t>
      </w:r>
      <w:bookmarkStart w:id="47" w:name="fb12df69-ed8f-48ab-8ca6-a57ef48d4a76"/>
      <w:r>
        <w:rPr>
          <w:rFonts w:ascii="Times New Roman" w:hAnsi="Times New Roman"/>
          <w:b w:val="0"/>
          <w:i w:val="0"/>
          <w:color w:val="000000"/>
          <w:sz w:val="28"/>
        </w:rPr>
        <w:t xml:space="preserve">(произведение одного из драматургов по выбору). Например, А.Н. Арбузов «Иркутская история»; А.В. Вампилов «Старший сын» и других. </w:t>
      </w:r>
      <w:bookmarkEnd w:id="47"/>
    </w:p>
    <w:p w14:paraId="22870430">
      <w:pPr>
        <w:spacing w:before="0" w:after="0"/>
        <w:ind w:firstLine="600"/>
        <w:jc w:val="both"/>
      </w:pPr>
      <w:r>
        <w:rPr>
          <w:rFonts w:ascii="Times New Roman" w:hAnsi="Times New Roman"/>
          <w:b/>
          <w:i w:val="0"/>
          <w:color w:val="000000"/>
          <w:sz w:val="28"/>
        </w:rPr>
        <w:t>Литература народов России</w:t>
      </w:r>
      <w:r>
        <w:rPr>
          <w:rFonts w:ascii="Times New Roman" w:hAnsi="Times New Roman"/>
          <w:b w:val="0"/>
          <w:i w:val="0"/>
          <w:color w:val="000000"/>
          <w:sz w:val="28"/>
        </w:rPr>
        <w:t xml:space="preserve"> </w:t>
      </w:r>
    </w:p>
    <w:p w14:paraId="727A6E56">
      <w:pPr>
        <w:spacing w:before="0" w:after="0"/>
        <w:ind w:firstLine="600"/>
        <w:jc w:val="both"/>
      </w:pPr>
      <w:r>
        <w:rPr>
          <w:rFonts w:ascii="Times New Roman" w:hAnsi="Times New Roman"/>
          <w:b w:val="0"/>
          <w:i w:val="0"/>
          <w:color w:val="000000"/>
          <w:sz w:val="28"/>
        </w:rPr>
        <w:t xml:space="preserve">Рассказы, повести, стихотворения </w:t>
      </w:r>
      <w:bookmarkStart w:id="48" w:name="0f0c6efd-2243-4e7b-a9e6-610ded4f8ba6"/>
      <w:r>
        <w:rPr>
          <w:rFonts w:ascii="Times New Roman" w:hAnsi="Times New Roman"/>
          <w:b w:val="0"/>
          <w:i w:val="0"/>
          <w:color w:val="000000"/>
          <w:sz w:val="28"/>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8"/>
    </w:p>
    <w:p w14:paraId="37822289">
      <w:pPr>
        <w:spacing w:before="0" w:after="0"/>
        <w:ind w:firstLine="600"/>
        <w:jc w:val="both"/>
      </w:pPr>
      <w:r>
        <w:rPr>
          <w:rFonts w:ascii="Times New Roman" w:hAnsi="Times New Roman"/>
          <w:b/>
          <w:i w:val="0"/>
          <w:color w:val="000000"/>
          <w:sz w:val="28"/>
        </w:rPr>
        <w:t>Зарубежная литература</w:t>
      </w:r>
    </w:p>
    <w:p w14:paraId="14145796">
      <w:pPr>
        <w:spacing w:before="0" w:after="0"/>
        <w:ind w:firstLine="600"/>
        <w:jc w:val="both"/>
      </w:pPr>
      <w:r>
        <w:rPr>
          <w:rFonts w:ascii="Times New Roman" w:hAnsi="Times New Roman"/>
          <w:b/>
          <w:i w:val="0"/>
          <w:color w:val="000000"/>
          <w:sz w:val="28"/>
        </w:rPr>
        <w:t>Зарубежная проза XX века (одно произведение по выбору).</w:t>
      </w:r>
      <w:r>
        <w:rPr>
          <w:rFonts w:ascii="Times New Roman" w:hAnsi="Times New Roman"/>
          <w:b w:val="0"/>
          <w:i w:val="0"/>
          <w:color w:val="000000"/>
          <w:sz w:val="28"/>
        </w:rPr>
        <w:t xml:space="preserve"> </w:t>
      </w:r>
      <w:bookmarkStart w:id="49" w:name="3424e6a4-3ee0-472d-acee-634ba8415114"/>
      <w:r>
        <w:rPr>
          <w:rFonts w:ascii="Times New Roman" w:hAnsi="Times New Roman"/>
          <w:b w:val="0"/>
          <w:i w:val="0"/>
          <w:color w:val="000000"/>
          <w:sz w:val="28"/>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9"/>
    </w:p>
    <w:p w14:paraId="5A9D63D2">
      <w:pPr>
        <w:spacing w:before="0" w:after="0"/>
        <w:ind w:firstLine="600"/>
        <w:jc w:val="both"/>
      </w:pPr>
      <w:r>
        <w:rPr>
          <w:rFonts w:ascii="Times New Roman" w:hAnsi="Times New Roman"/>
          <w:b/>
          <w:i w:val="0"/>
          <w:color w:val="000000"/>
          <w:sz w:val="28"/>
        </w:rPr>
        <w:t>Зарубежная поэзия XX века</w:t>
      </w:r>
      <w:r>
        <w:rPr>
          <w:rFonts w:ascii="Times New Roman" w:hAnsi="Times New Roman"/>
          <w:b w:val="0"/>
          <w:i w:val="0"/>
          <w:color w:val="000000"/>
          <w:sz w:val="28"/>
        </w:rPr>
        <w:t xml:space="preserve"> </w:t>
      </w:r>
      <w:bookmarkStart w:id="50" w:name="dc44d0ad-ef88-4d21-8f36-1efedb242d66"/>
      <w:r>
        <w:rPr>
          <w:rFonts w:ascii="Times New Roman" w:hAnsi="Times New Roman"/>
          <w:b w:val="0"/>
          <w:i w:val="0"/>
          <w:color w:val="000000"/>
          <w:sz w:val="28"/>
        </w:rPr>
        <w:t>(не менее двух стихотворений одного из поэтов по выбору). Например, стихотворения Г. Аполлинера, Т. С. Элиота и др.</w:t>
      </w:r>
      <w:bookmarkEnd w:id="50"/>
    </w:p>
    <w:p w14:paraId="45B8EF6D">
      <w:pPr>
        <w:spacing w:before="0" w:after="0"/>
        <w:ind w:firstLine="600"/>
        <w:jc w:val="both"/>
      </w:pPr>
      <w:r>
        <w:rPr>
          <w:rFonts w:ascii="Times New Roman" w:hAnsi="Times New Roman"/>
          <w:b/>
          <w:i w:val="0"/>
          <w:color w:val="000000"/>
          <w:sz w:val="28"/>
        </w:rPr>
        <w:t>Зарубежная драматургия XX века</w:t>
      </w:r>
      <w:r>
        <w:rPr>
          <w:rFonts w:ascii="Times New Roman" w:hAnsi="Times New Roman"/>
          <w:b w:val="0"/>
          <w:i w:val="0"/>
          <w:color w:val="000000"/>
          <w:sz w:val="28"/>
        </w:rPr>
        <w:t xml:space="preserve"> </w:t>
      </w:r>
      <w:bookmarkStart w:id="51" w:name="ad5ca050-f670-442b-9bbe-1faa7299b5ae"/>
      <w:r>
        <w:rPr>
          <w:rFonts w:ascii="Times New Roman" w:hAnsi="Times New Roman"/>
          <w:b w:val="0"/>
          <w:i w:val="0"/>
          <w:color w:val="000000"/>
          <w:sz w:val="28"/>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51"/>
    </w:p>
    <w:p w14:paraId="06B50300">
      <w:pPr>
        <w:sectPr>
          <w:pgSz w:w="11906" w:h="16383"/>
          <w:cols w:space="720" w:num="1"/>
        </w:sectPr>
      </w:pPr>
      <w:bookmarkStart w:id="52" w:name="block-37835161"/>
    </w:p>
    <w:bookmarkEnd w:id="8"/>
    <w:bookmarkEnd w:id="52"/>
    <w:p w14:paraId="100EE71B">
      <w:pPr>
        <w:spacing w:before="0" w:after="0"/>
        <w:ind w:left="120"/>
        <w:jc w:val="left"/>
      </w:pPr>
      <w:bookmarkStart w:id="53" w:name="block-37835156"/>
      <w:r>
        <w:rPr>
          <w:rFonts w:ascii="Times New Roman" w:hAnsi="Times New Roman"/>
          <w:b/>
          <w:i w:val="0"/>
          <w:color w:val="000000"/>
          <w:sz w:val="28"/>
        </w:rPr>
        <w:t>ПЛАНИРУЕМЫЕ РЕЗУЛЬТАТЫ ОСВОЕНИЯ УЧЕБНОГО ПРЕДМЕТА «ЛИТЕРАТУРА» НА УРОВНЕ СРЕДНЕГО ОБЩЕГО ОБРАЗОВАНИЯ</w:t>
      </w:r>
    </w:p>
    <w:p w14:paraId="0A93C185">
      <w:pPr>
        <w:spacing w:before="0" w:after="0"/>
        <w:ind w:left="120"/>
        <w:jc w:val="left"/>
      </w:pPr>
    </w:p>
    <w:p w14:paraId="19F2D30E">
      <w:pPr>
        <w:spacing w:before="0" w:after="0"/>
        <w:ind w:firstLine="600"/>
        <w:jc w:val="both"/>
      </w:pPr>
      <w:r>
        <w:rPr>
          <w:rFonts w:ascii="Times New Roman" w:hAnsi="Times New Roman"/>
          <w:b w:val="0"/>
          <w:i w:val="0"/>
          <w:color w:val="000000"/>
          <w:sz w:val="28"/>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14:paraId="61CA663A">
      <w:pPr>
        <w:spacing w:before="0" w:after="0"/>
        <w:ind w:firstLine="600"/>
        <w:jc w:val="left"/>
      </w:pPr>
      <w:r>
        <w:rPr>
          <w:rFonts w:ascii="Times New Roman" w:hAnsi="Times New Roman"/>
          <w:b/>
          <w:i w:val="0"/>
          <w:color w:val="000000"/>
          <w:sz w:val="28"/>
        </w:rPr>
        <w:t>ЛИЧНОСТНЫЕ РЕЗУЛЬТАТЫ</w:t>
      </w:r>
    </w:p>
    <w:p w14:paraId="5D40D8A0">
      <w:pPr>
        <w:spacing w:before="0" w:after="0"/>
        <w:ind w:firstLine="600"/>
        <w:jc w:val="both"/>
      </w:pPr>
      <w:r>
        <w:rPr>
          <w:rFonts w:ascii="Times New Roman" w:hAnsi="Times New Roman"/>
          <w:b/>
          <w:i w:val="0"/>
          <w:color w:val="000000"/>
          <w:sz w:val="28"/>
        </w:rPr>
        <w:t>Личностные результаты освоения программы среднего общего образования по литературе</w:t>
      </w:r>
      <w:r>
        <w:rPr>
          <w:rFonts w:ascii="Times New Roman" w:hAnsi="Times New Roman"/>
          <w:b w:val="0"/>
          <w:i w:val="0"/>
          <w:color w:val="000000"/>
          <w:sz w:val="28"/>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50395DC2">
      <w:pPr>
        <w:spacing w:before="0" w:after="0"/>
        <w:ind w:firstLine="600"/>
        <w:jc w:val="both"/>
      </w:pPr>
      <w:r>
        <w:rPr>
          <w:rFonts w:ascii="Times New Roman" w:hAnsi="Times New Roman"/>
          <w:b w:val="0"/>
          <w:i w:val="0"/>
          <w:color w:val="000000"/>
          <w:spacing w:val="-2"/>
          <w:sz w:val="28"/>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7D6459E6">
      <w:pPr>
        <w:spacing w:before="0" w:after="0"/>
        <w:ind w:firstLine="600"/>
        <w:jc w:val="both"/>
      </w:pPr>
      <w:r>
        <w:rPr>
          <w:rFonts w:ascii="Times New Roman" w:hAnsi="Times New Roman"/>
          <w:b w:val="0"/>
          <w:i w:val="0"/>
          <w:color w:val="000000"/>
          <w:sz w:val="28"/>
        </w:rPr>
        <w:t>1) гражданского воспитания:</w:t>
      </w:r>
    </w:p>
    <w:p w14:paraId="56EDEB9A">
      <w:pPr>
        <w:numPr>
          <w:ilvl w:val="0"/>
          <w:numId w:val="1"/>
        </w:numPr>
        <w:spacing w:before="0" w:after="0"/>
        <w:jc w:val="both"/>
      </w:pPr>
      <w:r>
        <w:rPr>
          <w:rFonts w:ascii="Times New Roman" w:hAnsi="Times New Roman"/>
          <w:b w:val="0"/>
          <w:i w:val="0"/>
          <w:color w:val="000000"/>
          <w:sz w:val="28"/>
        </w:rPr>
        <w:t>сформированность гражданской позиции обучающегося как активного и ответственного члена российского общества;</w:t>
      </w:r>
    </w:p>
    <w:p w14:paraId="2349229E">
      <w:pPr>
        <w:numPr>
          <w:ilvl w:val="0"/>
          <w:numId w:val="1"/>
        </w:numPr>
        <w:spacing w:before="0" w:after="0"/>
        <w:jc w:val="both"/>
      </w:pPr>
      <w:r>
        <w:rPr>
          <w:rFonts w:ascii="Times New Roman" w:hAnsi="Times New Roman"/>
          <w:b w:val="0"/>
          <w:i w:val="0"/>
          <w:color w:val="000000"/>
          <w:sz w:val="28"/>
        </w:rPr>
        <w:t>осознание своих конституционных прав и обязанностей, уважение закона и правопорядка;</w:t>
      </w:r>
    </w:p>
    <w:p w14:paraId="62B87C10">
      <w:pPr>
        <w:numPr>
          <w:ilvl w:val="0"/>
          <w:numId w:val="1"/>
        </w:numPr>
        <w:spacing w:before="0" w:after="0"/>
        <w:jc w:val="both"/>
      </w:pPr>
      <w:r>
        <w:rPr>
          <w:rFonts w:ascii="Times New Roman" w:hAnsi="Times New Roman"/>
          <w:b w:val="0"/>
          <w:i w:val="0"/>
          <w:color w:val="000000"/>
          <w:sz w:val="28"/>
        </w:rPr>
        <w:t xml:space="preserve">принятие традиционных национальных, общечеловеческих </w:t>
      </w:r>
      <w:r>
        <w:rPr>
          <w:rFonts w:ascii="Times New Roman" w:hAnsi="Times New Roman"/>
          <w:b w:val="0"/>
          <w:i w:val="0"/>
          <w:color w:val="000000"/>
          <w:spacing w:val="-2"/>
          <w:sz w:val="28"/>
        </w:rPr>
        <w:t>гуманистических, демократических, семейных ценностей, в том</w:t>
      </w:r>
      <w:r>
        <w:rPr>
          <w:rFonts w:ascii="Times New Roman" w:hAnsi="Times New Roman"/>
          <w:b w:val="0"/>
          <w:i w:val="0"/>
          <w:color w:val="000000"/>
          <w:sz w:val="28"/>
        </w:rPr>
        <w:t xml:space="preserve"> числе в сопоставлении с жизненными ситуациями, изображёнными в литературных произведениях;</w:t>
      </w:r>
    </w:p>
    <w:p w14:paraId="6B7F5308">
      <w:pPr>
        <w:numPr>
          <w:ilvl w:val="0"/>
          <w:numId w:val="1"/>
        </w:numPr>
        <w:spacing w:before="0" w:after="0"/>
        <w:jc w:val="both"/>
      </w:pPr>
      <w:r>
        <w:rPr>
          <w:rFonts w:ascii="Times New Roman" w:hAnsi="Times New Roman"/>
          <w:b w:val="0"/>
          <w:i w:val="0"/>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3F79A3EB">
      <w:pPr>
        <w:numPr>
          <w:ilvl w:val="0"/>
          <w:numId w:val="1"/>
        </w:numPr>
        <w:spacing w:before="0" w:after="0"/>
        <w:jc w:val="both"/>
      </w:pPr>
      <w:r>
        <w:rPr>
          <w:rFonts w:ascii="Times New Roman" w:hAnsi="Times New Roman"/>
          <w:b w:val="0"/>
          <w:i w:val="0"/>
          <w:color w:val="000000"/>
          <w:sz w:val="28"/>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14:paraId="1000036B">
      <w:pPr>
        <w:numPr>
          <w:ilvl w:val="0"/>
          <w:numId w:val="1"/>
        </w:numPr>
        <w:spacing w:before="0" w:after="0"/>
        <w:jc w:val="both"/>
      </w:pPr>
      <w:r>
        <w:rPr>
          <w:rFonts w:ascii="Times New Roman" w:hAnsi="Times New Roman"/>
          <w:b w:val="0"/>
          <w:i w:val="0"/>
          <w:color w:val="000000"/>
          <w:sz w:val="28"/>
        </w:rPr>
        <w:t>умение взаимодействовать с социальными институтами в соответствии с их функциями и назначением;</w:t>
      </w:r>
    </w:p>
    <w:p w14:paraId="58025A48">
      <w:pPr>
        <w:numPr>
          <w:ilvl w:val="0"/>
          <w:numId w:val="1"/>
        </w:numPr>
        <w:spacing w:before="0" w:after="0"/>
        <w:jc w:val="both"/>
      </w:pPr>
      <w:r>
        <w:rPr>
          <w:rFonts w:ascii="Times New Roman" w:hAnsi="Times New Roman"/>
          <w:b w:val="0"/>
          <w:i w:val="0"/>
          <w:color w:val="000000"/>
          <w:sz w:val="28"/>
        </w:rPr>
        <w:t>готовность к гуманитарной и волонтёрской деятельности;</w:t>
      </w:r>
    </w:p>
    <w:p w14:paraId="688419E1">
      <w:pPr>
        <w:spacing w:before="0" w:after="0"/>
        <w:ind w:firstLine="600"/>
        <w:jc w:val="both"/>
      </w:pPr>
      <w:r>
        <w:rPr>
          <w:rFonts w:ascii="Times New Roman" w:hAnsi="Times New Roman"/>
          <w:b w:val="0"/>
          <w:i w:val="0"/>
          <w:color w:val="000000"/>
          <w:sz w:val="28"/>
        </w:rPr>
        <w:t>2) патриотического воспитания:</w:t>
      </w:r>
    </w:p>
    <w:p w14:paraId="5A2F2DC9">
      <w:pPr>
        <w:numPr>
          <w:ilvl w:val="0"/>
          <w:numId w:val="2"/>
        </w:numPr>
        <w:spacing w:before="0" w:after="0"/>
        <w:jc w:val="both"/>
      </w:pPr>
      <w:r>
        <w:rPr>
          <w:rFonts w:ascii="Times New Roman" w:hAnsi="Times New Roman"/>
          <w:b w:val="0"/>
          <w:i w:val="0"/>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14:paraId="3E7CC5E5">
      <w:pPr>
        <w:numPr>
          <w:ilvl w:val="0"/>
          <w:numId w:val="2"/>
        </w:numPr>
        <w:spacing w:before="0" w:after="0"/>
        <w:jc w:val="both"/>
      </w:pPr>
      <w:r>
        <w:rPr>
          <w:rFonts w:ascii="Times New Roman" w:hAnsi="Times New Roman"/>
          <w:b w:val="0"/>
          <w:i w:val="0"/>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14:paraId="009B568F">
      <w:pPr>
        <w:numPr>
          <w:ilvl w:val="0"/>
          <w:numId w:val="2"/>
        </w:numPr>
        <w:spacing w:before="0" w:after="0"/>
        <w:jc w:val="both"/>
      </w:pPr>
      <w:r>
        <w:rPr>
          <w:rFonts w:ascii="Times New Roman" w:hAnsi="Times New Roman"/>
          <w:b w:val="0"/>
          <w:i w:val="0"/>
          <w:color w:val="000000"/>
          <w:sz w:val="28"/>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14:paraId="7A5FA5E0">
      <w:pPr>
        <w:spacing w:before="0" w:after="0"/>
        <w:ind w:firstLine="600"/>
        <w:jc w:val="both"/>
      </w:pPr>
      <w:r>
        <w:rPr>
          <w:rFonts w:ascii="Times New Roman" w:hAnsi="Times New Roman"/>
          <w:b w:val="0"/>
          <w:i w:val="0"/>
          <w:color w:val="000000"/>
          <w:sz w:val="28"/>
        </w:rPr>
        <w:t>3) духовно-нравственного воспитания:</w:t>
      </w:r>
    </w:p>
    <w:p w14:paraId="0B0C74B9">
      <w:pPr>
        <w:numPr>
          <w:ilvl w:val="0"/>
          <w:numId w:val="3"/>
        </w:numPr>
        <w:spacing w:before="0" w:after="0"/>
        <w:jc w:val="both"/>
      </w:pPr>
      <w:r>
        <w:rPr>
          <w:rFonts w:ascii="Times New Roman" w:hAnsi="Times New Roman"/>
          <w:b w:val="0"/>
          <w:i w:val="0"/>
          <w:color w:val="000000"/>
          <w:sz w:val="28"/>
        </w:rPr>
        <w:t>осознание духовных ценностей российского народа;</w:t>
      </w:r>
    </w:p>
    <w:p w14:paraId="0D50C41C">
      <w:pPr>
        <w:numPr>
          <w:ilvl w:val="0"/>
          <w:numId w:val="3"/>
        </w:numPr>
        <w:spacing w:before="0" w:after="0"/>
        <w:jc w:val="both"/>
      </w:pPr>
      <w:r>
        <w:rPr>
          <w:rFonts w:ascii="Times New Roman" w:hAnsi="Times New Roman"/>
          <w:b w:val="0"/>
          <w:i w:val="0"/>
          <w:color w:val="000000"/>
          <w:sz w:val="28"/>
        </w:rPr>
        <w:t xml:space="preserve">сформированность нравственного сознания, этического поведения; </w:t>
      </w:r>
    </w:p>
    <w:p w14:paraId="3C2E877E">
      <w:pPr>
        <w:numPr>
          <w:ilvl w:val="0"/>
          <w:numId w:val="3"/>
        </w:numPr>
        <w:spacing w:before="0" w:after="0"/>
        <w:jc w:val="both"/>
      </w:pPr>
      <w:r>
        <w:rPr>
          <w:rFonts w:ascii="Times New Roman" w:hAnsi="Times New Roman"/>
          <w:b w:val="0"/>
          <w:i w:val="0"/>
          <w:color w:val="000000"/>
          <w:sz w:val="28"/>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14:paraId="4D69AE05">
      <w:pPr>
        <w:numPr>
          <w:ilvl w:val="0"/>
          <w:numId w:val="3"/>
        </w:numPr>
        <w:spacing w:before="0" w:after="0"/>
        <w:jc w:val="both"/>
      </w:pPr>
      <w:r>
        <w:rPr>
          <w:rFonts w:ascii="Times New Roman" w:hAnsi="Times New Roman"/>
          <w:b w:val="0"/>
          <w:i w:val="0"/>
          <w:color w:val="000000"/>
          <w:sz w:val="28"/>
        </w:rPr>
        <w:t>осознание личного вклада в построение устойчивого будущего;</w:t>
      </w:r>
    </w:p>
    <w:p w14:paraId="23A05823">
      <w:pPr>
        <w:numPr>
          <w:ilvl w:val="0"/>
          <w:numId w:val="3"/>
        </w:numPr>
        <w:spacing w:before="0" w:after="0"/>
        <w:jc w:val="both"/>
      </w:pPr>
      <w:r>
        <w:rPr>
          <w:rFonts w:ascii="Times New Roman" w:hAnsi="Times New Roman"/>
          <w:b w:val="0"/>
          <w:i w:val="0"/>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14:paraId="41D57903">
      <w:pPr>
        <w:spacing w:before="0" w:after="0"/>
        <w:ind w:firstLine="600"/>
        <w:jc w:val="both"/>
      </w:pPr>
      <w:r>
        <w:rPr>
          <w:rFonts w:ascii="Times New Roman" w:hAnsi="Times New Roman"/>
          <w:b w:val="0"/>
          <w:i w:val="0"/>
          <w:color w:val="000000"/>
          <w:sz w:val="28"/>
        </w:rPr>
        <w:t>4) эстетического воспитания:</w:t>
      </w:r>
    </w:p>
    <w:p w14:paraId="1445CC56">
      <w:pPr>
        <w:numPr>
          <w:ilvl w:val="0"/>
          <w:numId w:val="4"/>
        </w:numPr>
        <w:spacing w:before="0" w:after="0"/>
        <w:jc w:val="both"/>
      </w:pPr>
      <w:r>
        <w:rPr>
          <w:rFonts w:ascii="Times New Roman" w:hAnsi="Times New Roman"/>
          <w:b w:val="0"/>
          <w:i w:val="0"/>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14:paraId="277589E2">
      <w:pPr>
        <w:numPr>
          <w:ilvl w:val="0"/>
          <w:numId w:val="4"/>
        </w:numPr>
        <w:spacing w:before="0" w:after="0"/>
        <w:jc w:val="both"/>
      </w:pPr>
      <w:r>
        <w:rPr>
          <w:rFonts w:ascii="Times New Roman" w:hAnsi="Times New Roman"/>
          <w:b w:val="0"/>
          <w:i w:val="0"/>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14:paraId="5F5A2685">
      <w:pPr>
        <w:numPr>
          <w:ilvl w:val="0"/>
          <w:numId w:val="4"/>
        </w:numPr>
        <w:spacing w:before="0" w:after="0"/>
        <w:jc w:val="both"/>
      </w:pPr>
      <w:r>
        <w:rPr>
          <w:rFonts w:ascii="Times New Roman" w:hAnsi="Times New Roman"/>
          <w:b w:val="0"/>
          <w:i w:val="0"/>
          <w:color w:val="000000"/>
          <w:sz w:val="28"/>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14:paraId="34238DE4">
      <w:pPr>
        <w:numPr>
          <w:ilvl w:val="0"/>
          <w:numId w:val="4"/>
        </w:numPr>
        <w:spacing w:before="0" w:after="0"/>
        <w:jc w:val="both"/>
      </w:pPr>
      <w:r>
        <w:rPr>
          <w:rFonts w:ascii="Times New Roman" w:hAnsi="Times New Roman"/>
          <w:b w:val="0"/>
          <w:i w:val="0"/>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72F52F2C">
      <w:pPr>
        <w:spacing w:before="0" w:after="0"/>
        <w:ind w:firstLine="600"/>
        <w:jc w:val="both"/>
      </w:pPr>
      <w:r>
        <w:rPr>
          <w:rFonts w:ascii="Times New Roman" w:hAnsi="Times New Roman"/>
          <w:b w:val="0"/>
          <w:i w:val="0"/>
          <w:color w:val="000000"/>
          <w:sz w:val="28"/>
        </w:rPr>
        <w:t>5) физического воспитания:</w:t>
      </w:r>
    </w:p>
    <w:p w14:paraId="4A4D3890">
      <w:pPr>
        <w:numPr>
          <w:ilvl w:val="0"/>
          <w:numId w:val="5"/>
        </w:numPr>
        <w:spacing w:before="0" w:after="0"/>
        <w:jc w:val="both"/>
      </w:pPr>
      <w:r>
        <w:rPr>
          <w:rFonts w:ascii="Times New Roman" w:hAnsi="Times New Roman"/>
          <w:b w:val="0"/>
          <w:i w:val="0"/>
          <w:color w:val="000000"/>
          <w:sz w:val="28"/>
        </w:rPr>
        <w:t>сформированность здорового и безопасного образа жизни, ответственного отношения к своему здоровью;</w:t>
      </w:r>
    </w:p>
    <w:p w14:paraId="4D937DEE">
      <w:pPr>
        <w:numPr>
          <w:ilvl w:val="0"/>
          <w:numId w:val="5"/>
        </w:numPr>
        <w:spacing w:before="0" w:after="0"/>
        <w:jc w:val="both"/>
      </w:pPr>
      <w:r>
        <w:rPr>
          <w:rFonts w:ascii="Times New Roman" w:hAnsi="Times New Roman"/>
          <w:b w:val="0"/>
          <w:i w:val="0"/>
          <w:color w:val="000000"/>
          <w:sz w:val="28"/>
        </w:rPr>
        <w:t>потребность в физическом совершенствовании, занятиях спортивно-оздоровительной деятельностью;</w:t>
      </w:r>
    </w:p>
    <w:p w14:paraId="76E23C57">
      <w:pPr>
        <w:numPr>
          <w:ilvl w:val="0"/>
          <w:numId w:val="5"/>
        </w:numPr>
        <w:spacing w:before="0" w:after="0"/>
        <w:jc w:val="both"/>
      </w:pPr>
      <w:r>
        <w:rPr>
          <w:rFonts w:ascii="Times New Roman" w:hAnsi="Times New Roman"/>
          <w:b w:val="0"/>
          <w:i w:val="0"/>
          <w:color w:val="000000"/>
          <w:sz w:val="28"/>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14:paraId="0EF7A6D5">
      <w:pPr>
        <w:spacing w:before="0" w:after="0"/>
        <w:ind w:firstLine="600"/>
        <w:jc w:val="both"/>
      </w:pPr>
      <w:r>
        <w:rPr>
          <w:rFonts w:ascii="Times New Roman" w:hAnsi="Times New Roman"/>
          <w:b w:val="0"/>
          <w:i w:val="0"/>
          <w:color w:val="000000"/>
          <w:sz w:val="28"/>
        </w:rPr>
        <w:t>6) трудового воспитания:</w:t>
      </w:r>
    </w:p>
    <w:p w14:paraId="408C375B">
      <w:pPr>
        <w:numPr>
          <w:ilvl w:val="0"/>
          <w:numId w:val="6"/>
        </w:numPr>
        <w:spacing w:before="0" w:after="0"/>
        <w:jc w:val="both"/>
      </w:pPr>
      <w:r>
        <w:rPr>
          <w:rFonts w:ascii="Times New Roman" w:hAnsi="Times New Roman"/>
          <w:b w:val="0"/>
          <w:i w:val="0"/>
          <w:color w:val="000000"/>
          <w:sz w:val="28"/>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6B3EC56D">
      <w:pPr>
        <w:numPr>
          <w:ilvl w:val="0"/>
          <w:numId w:val="6"/>
        </w:numPr>
        <w:spacing w:before="0" w:after="0"/>
        <w:jc w:val="both"/>
      </w:pPr>
      <w:r>
        <w:rPr>
          <w:rFonts w:ascii="Times New Roman" w:hAnsi="Times New Roman"/>
          <w:b w:val="0"/>
          <w:i w:val="0"/>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14:paraId="65936CDA">
      <w:pPr>
        <w:numPr>
          <w:ilvl w:val="0"/>
          <w:numId w:val="6"/>
        </w:numPr>
        <w:spacing w:before="0" w:after="0"/>
        <w:jc w:val="both"/>
      </w:pPr>
      <w:r>
        <w:rPr>
          <w:rFonts w:ascii="Times New Roman" w:hAnsi="Times New Roman"/>
          <w:b w:val="0"/>
          <w:i w:val="0"/>
          <w:color w:val="000000"/>
          <w:sz w:val="28"/>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14:paraId="296E12C6">
      <w:pPr>
        <w:numPr>
          <w:ilvl w:val="0"/>
          <w:numId w:val="6"/>
        </w:numPr>
        <w:spacing w:before="0" w:after="0"/>
        <w:jc w:val="both"/>
      </w:pPr>
      <w:r>
        <w:rPr>
          <w:rFonts w:ascii="Times New Roman" w:hAnsi="Times New Roman"/>
          <w:b w:val="0"/>
          <w:i w:val="0"/>
          <w:color w:val="000000"/>
          <w:sz w:val="28"/>
        </w:rPr>
        <w:t>готовность и способность к образованию и самообразованию, к продуктивной читательской деятельности на протяжении всей жизни;</w:t>
      </w:r>
    </w:p>
    <w:p w14:paraId="6BDEC92A">
      <w:pPr>
        <w:spacing w:before="0" w:after="0"/>
        <w:ind w:firstLine="600"/>
        <w:jc w:val="both"/>
      </w:pPr>
      <w:r>
        <w:rPr>
          <w:rFonts w:ascii="Times New Roman" w:hAnsi="Times New Roman"/>
          <w:b w:val="0"/>
          <w:i w:val="0"/>
          <w:color w:val="000000"/>
          <w:sz w:val="28"/>
        </w:rPr>
        <w:t>7) экологического воспитания:</w:t>
      </w:r>
    </w:p>
    <w:p w14:paraId="7816883C">
      <w:pPr>
        <w:numPr>
          <w:ilvl w:val="0"/>
          <w:numId w:val="7"/>
        </w:numPr>
        <w:spacing w:before="0" w:after="0"/>
        <w:jc w:val="both"/>
      </w:pPr>
      <w:r>
        <w:rPr>
          <w:rFonts w:ascii="Times New Roman" w:hAnsi="Times New Roman"/>
          <w:b w:val="0"/>
          <w:i w:val="0"/>
          <w:color w:val="000000"/>
          <w:sz w:val="28"/>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14:paraId="02C9C5BD">
      <w:pPr>
        <w:numPr>
          <w:ilvl w:val="0"/>
          <w:numId w:val="7"/>
        </w:numPr>
        <w:spacing w:before="0" w:after="0"/>
        <w:jc w:val="both"/>
      </w:pPr>
      <w:r>
        <w:rPr>
          <w:rFonts w:ascii="Times New Roman" w:hAnsi="Times New Roman"/>
          <w:b w:val="0"/>
          <w:i w:val="0"/>
          <w:color w:val="000000"/>
          <w:sz w:val="28"/>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14:paraId="0F9BEB0B">
      <w:pPr>
        <w:numPr>
          <w:ilvl w:val="0"/>
          <w:numId w:val="7"/>
        </w:numPr>
        <w:spacing w:before="0" w:after="0"/>
        <w:jc w:val="both"/>
      </w:pPr>
      <w:r>
        <w:rPr>
          <w:rFonts w:ascii="Times New Roman" w:hAnsi="Times New Roman"/>
          <w:b w:val="0"/>
          <w:i w:val="0"/>
          <w:color w:val="000000"/>
          <w:sz w:val="28"/>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14:paraId="4B206F84">
      <w:pPr>
        <w:numPr>
          <w:ilvl w:val="0"/>
          <w:numId w:val="7"/>
        </w:numPr>
        <w:spacing w:before="0" w:after="0"/>
        <w:jc w:val="both"/>
      </w:pPr>
      <w:r>
        <w:rPr>
          <w:rFonts w:ascii="Times New Roman" w:hAnsi="Times New Roman"/>
          <w:b w:val="0"/>
          <w:i w:val="0"/>
          <w:color w:val="000000"/>
          <w:sz w:val="28"/>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70F25399">
      <w:pPr>
        <w:spacing w:before="0" w:after="0"/>
        <w:ind w:firstLine="600"/>
        <w:jc w:val="both"/>
      </w:pPr>
      <w:r>
        <w:rPr>
          <w:rFonts w:ascii="Times New Roman" w:hAnsi="Times New Roman"/>
          <w:b w:val="0"/>
          <w:i w:val="0"/>
          <w:color w:val="000000"/>
          <w:sz w:val="28"/>
        </w:rPr>
        <w:t>8) ценности научного познания:</w:t>
      </w:r>
    </w:p>
    <w:p w14:paraId="5867D3B1">
      <w:pPr>
        <w:numPr>
          <w:ilvl w:val="0"/>
          <w:numId w:val="8"/>
        </w:numPr>
        <w:spacing w:before="0" w:after="0"/>
        <w:jc w:val="both"/>
      </w:pPr>
      <w:r>
        <w:rPr>
          <w:rFonts w:ascii="Times New Roman" w:hAnsi="Times New Roman"/>
          <w:b w:val="0"/>
          <w:i w:val="0"/>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26040FD6">
      <w:pPr>
        <w:numPr>
          <w:ilvl w:val="0"/>
          <w:numId w:val="8"/>
        </w:numPr>
        <w:spacing w:before="0" w:after="0"/>
        <w:jc w:val="both"/>
      </w:pPr>
      <w:r>
        <w:rPr>
          <w:rFonts w:ascii="Times New Roman" w:hAnsi="Times New Roman"/>
          <w:b w:val="0"/>
          <w:i w:val="0"/>
          <w:color w:val="000000"/>
          <w:sz w:val="28"/>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14:paraId="39C85FE9">
      <w:pPr>
        <w:numPr>
          <w:ilvl w:val="0"/>
          <w:numId w:val="8"/>
        </w:numPr>
        <w:spacing w:before="0" w:after="0"/>
        <w:jc w:val="both"/>
      </w:pPr>
      <w:r>
        <w:rPr>
          <w:rFonts w:ascii="Times New Roman" w:hAnsi="Times New Roman"/>
          <w:b w:val="0"/>
          <w:i w:val="0"/>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14:paraId="1A5B035A">
      <w:pPr>
        <w:spacing w:before="0" w:after="0"/>
        <w:ind w:firstLine="600"/>
        <w:jc w:val="both"/>
      </w:pPr>
      <w:r>
        <w:rPr>
          <w:rFonts w:ascii="Times New Roman" w:hAnsi="Times New Roman"/>
          <w:b w:val="0"/>
          <w:i w:val="0"/>
          <w:color w:val="000000"/>
          <w:sz w:val="28"/>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14:paraId="6D27459C">
      <w:pPr>
        <w:numPr>
          <w:ilvl w:val="0"/>
          <w:numId w:val="9"/>
        </w:numPr>
        <w:spacing w:before="0" w:after="0"/>
        <w:jc w:val="both"/>
      </w:pPr>
      <w:r>
        <w:rPr>
          <w:rFonts w:ascii="Times New Roman" w:hAnsi="Times New Roman"/>
          <w:b w:val="0"/>
          <w:i w:val="0"/>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655F7E0E">
      <w:pPr>
        <w:numPr>
          <w:ilvl w:val="0"/>
          <w:numId w:val="9"/>
        </w:numPr>
        <w:spacing w:before="0" w:after="0"/>
        <w:jc w:val="both"/>
      </w:pPr>
      <w:r>
        <w:rPr>
          <w:rFonts w:ascii="Times New Roman" w:hAnsi="Times New Roman"/>
          <w:b w:val="0"/>
          <w:i w:val="0"/>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2F89772E">
      <w:pPr>
        <w:numPr>
          <w:ilvl w:val="0"/>
          <w:numId w:val="9"/>
        </w:numPr>
        <w:spacing w:before="0" w:after="0"/>
        <w:jc w:val="both"/>
      </w:pPr>
      <w:r>
        <w:rPr>
          <w:rFonts w:ascii="Times New Roman" w:hAnsi="Times New Roman"/>
          <w:b w:val="0"/>
          <w:i w:val="0"/>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7AA393C5">
      <w:pPr>
        <w:numPr>
          <w:ilvl w:val="0"/>
          <w:numId w:val="9"/>
        </w:numPr>
        <w:spacing w:before="0" w:after="0"/>
        <w:jc w:val="both"/>
      </w:pPr>
      <w:r>
        <w:rPr>
          <w:rFonts w:ascii="Times New Roman" w:hAnsi="Times New Roman"/>
          <w:b w:val="0"/>
          <w:i w:val="0"/>
          <w:color w:val="000000"/>
          <w:sz w:val="28"/>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4D05D12B">
      <w:pPr>
        <w:numPr>
          <w:ilvl w:val="0"/>
          <w:numId w:val="9"/>
        </w:numPr>
        <w:spacing w:before="0" w:after="0"/>
        <w:jc w:val="both"/>
      </w:pPr>
      <w:r>
        <w:rPr>
          <w:rFonts w:ascii="Times New Roman" w:hAnsi="Times New Roman"/>
          <w:b w:val="0"/>
          <w:i w:val="0"/>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14:paraId="7A479544">
      <w:pPr>
        <w:spacing w:before="0" w:after="0"/>
        <w:ind w:left="120"/>
        <w:jc w:val="left"/>
      </w:pPr>
    </w:p>
    <w:p w14:paraId="7FA4DE24">
      <w:pPr>
        <w:spacing w:before="0" w:after="0"/>
        <w:ind w:firstLine="600"/>
        <w:jc w:val="left"/>
      </w:pPr>
      <w:r>
        <w:rPr>
          <w:rFonts w:ascii="Times New Roman" w:hAnsi="Times New Roman"/>
          <w:b/>
          <w:i w:val="0"/>
          <w:color w:val="000000"/>
          <w:sz w:val="28"/>
        </w:rPr>
        <w:t>МЕТАПРЕДМЕТНЫЕ РЕЗУЛЬТАТЫ</w:t>
      </w:r>
    </w:p>
    <w:p w14:paraId="63F9543E">
      <w:pPr>
        <w:spacing w:before="0" w:after="0"/>
        <w:ind w:firstLine="600"/>
        <w:jc w:val="both"/>
      </w:pPr>
      <w:r>
        <w:rPr>
          <w:rFonts w:ascii="Times New Roman" w:hAnsi="Times New Roman"/>
          <w:b w:val="0"/>
          <w:i w:val="0"/>
          <w:color w:val="000000"/>
          <w:sz w:val="28"/>
        </w:rPr>
        <w:t xml:space="preserve">Метапредметные результаты освоения рабочей программы по литературе для среднего общего образования должны отражать: </w:t>
      </w:r>
    </w:p>
    <w:p w14:paraId="18608E40">
      <w:pPr>
        <w:spacing w:before="0" w:after="0"/>
        <w:ind w:firstLine="600"/>
        <w:jc w:val="both"/>
      </w:pPr>
      <w:r>
        <w:rPr>
          <w:rFonts w:ascii="Times New Roman" w:hAnsi="Times New Roman"/>
          <w:b w:val="0"/>
          <w:i w:val="0"/>
          <w:color w:val="000000"/>
          <w:sz w:val="28"/>
        </w:rPr>
        <w:t xml:space="preserve">Овладение универсальными </w:t>
      </w:r>
      <w:r>
        <w:rPr>
          <w:rFonts w:ascii="Times New Roman" w:hAnsi="Times New Roman"/>
          <w:b/>
          <w:i w:val="0"/>
          <w:color w:val="000000"/>
          <w:sz w:val="28"/>
        </w:rPr>
        <w:t>учебными познавательными действиями</w:t>
      </w:r>
      <w:r>
        <w:rPr>
          <w:rFonts w:ascii="Times New Roman" w:hAnsi="Times New Roman"/>
          <w:b w:val="0"/>
          <w:i w:val="0"/>
          <w:color w:val="000000"/>
          <w:sz w:val="28"/>
        </w:rPr>
        <w:t>:</w:t>
      </w:r>
    </w:p>
    <w:p w14:paraId="7FEF4F0A">
      <w:pPr>
        <w:spacing w:before="0" w:after="0"/>
        <w:ind w:firstLine="600"/>
        <w:jc w:val="both"/>
      </w:pPr>
      <w:r>
        <w:rPr>
          <w:rFonts w:ascii="Times New Roman" w:hAnsi="Times New Roman"/>
          <w:b w:val="0"/>
          <w:i w:val="0"/>
          <w:color w:val="000000"/>
          <w:sz w:val="28"/>
        </w:rPr>
        <w:t>1) базовые логические действия:</w:t>
      </w:r>
    </w:p>
    <w:p w14:paraId="1B7E3BB6">
      <w:pPr>
        <w:numPr>
          <w:ilvl w:val="0"/>
          <w:numId w:val="10"/>
        </w:numPr>
        <w:spacing w:before="0" w:after="0"/>
        <w:jc w:val="both"/>
      </w:pPr>
      <w:r>
        <w:rPr>
          <w:rFonts w:ascii="Times New Roman" w:hAnsi="Times New Roman"/>
          <w:b w:val="0"/>
          <w:i w:val="0"/>
          <w:color w:val="000000"/>
          <w:sz w:val="28"/>
        </w:rPr>
        <w:t xml:space="preserve">самостоятельно формулировать и актуализировать проблему, заложенную в художественном произведении, рассматривать её всесторонне; </w:t>
      </w:r>
    </w:p>
    <w:p w14:paraId="51F77495">
      <w:pPr>
        <w:numPr>
          <w:ilvl w:val="0"/>
          <w:numId w:val="10"/>
        </w:numPr>
        <w:spacing w:before="0" w:after="0"/>
        <w:jc w:val="both"/>
      </w:pPr>
      <w:r>
        <w:rPr>
          <w:rFonts w:ascii="Times New Roman" w:hAnsi="Times New Roman"/>
          <w:b w:val="0"/>
          <w:i w:val="0"/>
          <w:color w:val="000000"/>
          <w:sz w:val="28"/>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14:paraId="149229F5">
      <w:pPr>
        <w:numPr>
          <w:ilvl w:val="0"/>
          <w:numId w:val="10"/>
        </w:numPr>
        <w:spacing w:before="0" w:after="0"/>
        <w:jc w:val="both"/>
      </w:pPr>
      <w:r>
        <w:rPr>
          <w:rFonts w:ascii="Times New Roman" w:hAnsi="Times New Roman"/>
          <w:b w:val="0"/>
          <w:i w:val="0"/>
          <w:color w:val="000000"/>
          <w:sz w:val="28"/>
        </w:rPr>
        <w:t>определять цели деятельности, задавать параметры и критерии их достижения;</w:t>
      </w:r>
    </w:p>
    <w:p w14:paraId="5AE9B31C">
      <w:pPr>
        <w:numPr>
          <w:ilvl w:val="0"/>
          <w:numId w:val="10"/>
        </w:numPr>
        <w:spacing w:before="0" w:after="0"/>
        <w:jc w:val="both"/>
      </w:pPr>
      <w:r>
        <w:rPr>
          <w:rFonts w:ascii="Times New Roman" w:hAnsi="Times New Roman"/>
          <w:b w:val="0"/>
          <w:i w:val="0"/>
          <w:color w:val="000000"/>
          <w:sz w:val="28"/>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14:paraId="1792BF83">
      <w:pPr>
        <w:numPr>
          <w:ilvl w:val="0"/>
          <w:numId w:val="10"/>
        </w:numPr>
        <w:spacing w:before="0" w:after="0"/>
        <w:jc w:val="both"/>
      </w:pPr>
      <w:r>
        <w:rPr>
          <w:rFonts w:ascii="Times New Roman" w:hAnsi="Times New Roman"/>
          <w:b w:val="0"/>
          <w:i w:val="0"/>
          <w:color w:val="000000"/>
          <w:sz w:val="28"/>
        </w:rPr>
        <w:t>разрабатывать план решения проблемы с учётом анализа имеющихся материальных и нематериальных ресурсов;</w:t>
      </w:r>
    </w:p>
    <w:p w14:paraId="0861B0F7">
      <w:pPr>
        <w:numPr>
          <w:ilvl w:val="0"/>
          <w:numId w:val="10"/>
        </w:numPr>
        <w:spacing w:before="0" w:after="0"/>
        <w:jc w:val="both"/>
      </w:pPr>
      <w:r>
        <w:rPr>
          <w:rFonts w:ascii="Times New Roman" w:hAnsi="Times New Roman"/>
          <w:b w:val="0"/>
          <w:i w:val="0"/>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14:paraId="6549FF2B">
      <w:pPr>
        <w:numPr>
          <w:ilvl w:val="0"/>
          <w:numId w:val="10"/>
        </w:numPr>
        <w:spacing w:before="0" w:after="0"/>
        <w:jc w:val="both"/>
      </w:pPr>
      <w:r>
        <w:rPr>
          <w:rFonts w:ascii="Times New Roman" w:hAnsi="Times New Roman"/>
          <w:b w:val="0"/>
          <w:i w:val="0"/>
          <w:color w:val="000000"/>
          <w:sz w:val="28"/>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14:paraId="767D1508">
      <w:pPr>
        <w:numPr>
          <w:ilvl w:val="0"/>
          <w:numId w:val="10"/>
        </w:numPr>
        <w:spacing w:before="0" w:after="0"/>
        <w:jc w:val="both"/>
      </w:pPr>
      <w:r>
        <w:rPr>
          <w:rFonts w:ascii="Times New Roman" w:hAnsi="Times New Roman"/>
          <w:b w:val="0"/>
          <w:i w:val="0"/>
          <w:color w:val="000000"/>
          <w:sz w:val="28"/>
        </w:rPr>
        <w:t>развивать креативное мышление при решении жизненных проблем с опорой на собственный читательский опыт;</w:t>
      </w:r>
    </w:p>
    <w:p w14:paraId="276BA9D1">
      <w:pPr>
        <w:spacing w:before="0" w:after="0"/>
        <w:ind w:firstLine="600"/>
        <w:jc w:val="both"/>
      </w:pPr>
      <w:r>
        <w:rPr>
          <w:rFonts w:ascii="Times New Roman" w:hAnsi="Times New Roman"/>
          <w:b w:val="0"/>
          <w:i w:val="0"/>
          <w:color w:val="000000"/>
          <w:sz w:val="28"/>
        </w:rPr>
        <w:t xml:space="preserve">2) базовые исследовательские действия: </w:t>
      </w:r>
    </w:p>
    <w:p w14:paraId="50C98B91">
      <w:pPr>
        <w:numPr>
          <w:ilvl w:val="0"/>
          <w:numId w:val="11"/>
        </w:numPr>
        <w:spacing w:before="0" w:after="0"/>
        <w:jc w:val="both"/>
      </w:pPr>
      <w:r>
        <w:rPr>
          <w:rFonts w:ascii="Times New Roman" w:hAnsi="Times New Roman"/>
          <w:b w:val="0"/>
          <w:i w:val="0"/>
          <w:color w:val="000000"/>
          <w:sz w:val="28"/>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14:paraId="4E2C991F">
      <w:pPr>
        <w:numPr>
          <w:ilvl w:val="0"/>
          <w:numId w:val="11"/>
        </w:numPr>
        <w:spacing w:before="0" w:after="0"/>
        <w:jc w:val="both"/>
      </w:pPr>
      <w:r>
        <w:rPr>
          <w:rFonts w:ascii="Times New Roman" w:hAnsi="Times New Roman"/>
          <w:b w:val="0"/>
          <w:i w:val="0"/>
          <w:color w:val="000000"/>
          <w:sz w:val="28"/>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14:paraId="549C8E31">
      <w:pPr>
        <w:numPr>
          <w:ilvl w:val="0"/>
          <w:numId w:val="11"/>
        </w:numPr>
        <w:spacing w:before="0" w:after="0"/>
        <w:jc w:val="both"/>
      </w:pPr>
      <w:r>
        <w:rPr>
          <w:rFonts w:ascii="Times New Roman" w:hAnsi="Times New Roman"/>
          <w:b w:val="0"/>
          <w:i w:val="0"/>
          <w:color w:val="000000"/>
          <w:sz w:val="28"/>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14:paraId="0F9AAEAA">
      <w:pPr>
        <w:numPr>
          <w:ilvl w:val="0"/>
          <w:numId w:val="11"/>
        </w:numPr>
        <w:spacing w:before="0" w:after="0"/>
        <w:jc w:val="both"/>
      </w:pPr>
      <w:r>
        <w:rPr>
          <w:rFonts w:ascii="Times New Roman" w:hAnsi="Times New Roman"/>
          <w:b w:val="0"/>
          <w:i w:val="0"/>
          <w:color w:val="000000"/>
          <w:sz w:val="28"/>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14:paraId="23EFCB57">
      <w:pPr>
        <w:numPr>
          <w:ilvl w:val="0"/>
          <w:numId w:val="11"/>
        </w:numPr>
        <w:spacing w:before="0" w:after="0"/>
        <w:jc w:val="both"/>
      </w:pPr>
      <w:r>
        <w:rPr>
          <w:rFonts w:ascii="Times New Roman" w:hAnsi="Times New Roman"/>
          <w:b w:val="0"/>
          <w:i w:val="0"/>
          <w:color w:val="000000"/>
          <w:sz w:val="28"/>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14:paraId="5341E94B">
      <w:pPr>
        <w:numPr>
          <w:ilvl w:val="0"/>
          <w:numId w:val="11"/>
        </w:numPr>
        <w:spacing w:before="0" w:after="0"/>
        <w:jc w:val="both"/>
      </w:pPr>
      <w:r>
        <w:rPr>
          <w:rFonts w:ascii="Times New Roman" w:hAnsi="Times New Roman"/>
          <w:b w:val="0"/>
          <w:i w:val="0"/>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146FFCB8">
      <w:pPr>
        <w:numPr>
          <w:ilvl w:val="0"/>
          <w:numId w:val="11"/>
        </w:numPr>
        <w:spacing w:before="0" w:after="0"/>
        <w:jc w:val="both"/>
      </w:pPr>
      <w:r>
        <w:rPr>
          <w:rFonts w:ascii="Times New Roman" w:hAnsi="Times New Roman"/>
          <w:b w:val="0"/>
          <w:i w:val="0"/>
          <w:color w:val="000000"/>
          <w:sz w:val="28"/>
        </w:rPr>
        <w:t>давать оценку новым ситуациям, оценивать приобретённый опыт, в том числе читательский;</w:t>
      </w:r>
    </w:p>
    <w:p w14:paraId="5329144B">
      <w:pPr>
        <w:numPr>
          <w:ilvl w:val="0"/>
          <w:numId w:val="11"/>
        </w:numPr>
        <w:spacing w:before="0" w:after="0"/>
        <w:jc w:val="both"/>
      </w:pPr>
      <w:r>
        <w:rPr>
          <w:rFonts w:ascii="Times New Roman" w:hAnsi="Times New Roman"/>
          <w:b w:val="0"/>
          <w:i w:val="0"/>
          <w:color w:val="000000"/>
          <w:sz w:val="28"/>
        </w:rPr>
        <w:t>осуществлять целенаправленный поиск переноса средств и способов действия в профессиональную среду;</w:t>
      </w:r>
    </w:p>
    <w:p w14:paraId="6B5A007A">
      <w:pPr>
        <w:numPr>
          <w:ilvl w:val="0"/>
          <w:numId w:val="11"/>
        </w:numPr>
        <w:spacing w:before="0" w:after="0"/>
        <w:jc w:val="both"/>
      </w:pPr>
      <w:r>
        <w:rPr>
          <w:rFonts w:ascii="Times New Roman" w:hAnsi="Times New Roman"/>
          <w:b w:val="0"/>
          <w:i w:val="0"/>
          <w:color w:val="000000"/>
          <w:sz w:val="28"/>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14:paraId="754902A5">
      <w:pPr>
        <w:numPr>
          <w:ilvl w:val="0"/>
          <w:numId w:val="11"/>
        </w:numPr>
        <w:spacing w:before="0" w:after="0"/>
        <w:jc w:val="both"/>
      </w:pPr>
      <w:r>
        <w:rPr>
          <w:rFonts w:ascii="Times New Roman" w:hAnsi="Times New Roman"/>
          <w:b w:val="0"/>
          <w:i w:val="0"/>
          <w:color w:val="000000"/>
          <w:spacing w:val="-2"/>
          <w:sz w:val="28"/>
        </w:rPr>
        <w:t xml:space="preserve">уметь интегрировать знания из разных предметных областей; </w:t>
      </w:r>
    </w:p>
    <w:p w14:paraId="5274E792">
      <w:pPr>
        <w:numPr>
          <w:ilvl w:val="0"/>
          <w:numId w:val="11"/>
        </w:numPr>
        <w:spacing w:before="0" w:after="0"/>
        <w:jc w:val="both"/>
      </w:pPr>
      <w:r>
        <w:rPr>
          <w:rFonts w:ascii="Times New Roman" w:hAnsi="Times New Roman"/>
          <w:b w:val="0"/>
          <w:i w:val="0"/>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14:paraId="14EEBA04">
      <w:pPr>
        <w:spacing w:before="0" w:after="0"/>
        <w:ind w:firstLine="600"/>
        <w:jc w:val="both"/>
      </w:pPr>
      <w:r>
        <w:rPr>
          <w:rFonts w:ascii="Times New Roman" w:hAnsi="Times New Roman"/>
          <w:b w:val="0"/>
          <w:i w:val="0"/>
          <w:color w:val="000000"/>
          <w:sz w:val="28"/>
        </w:rPr>
        <w:t xml:space="preserve">3) работа с информацией: </w:t>
      </w:r>
    </w:p>
    <w:p w14:paraId="45B037A8">
      <w:pPr>
        <w:numPr>
          <w:ilvl w:val="0"/>
          <w:numId w:val="12"/>
        </w:numPr>
        <w:spacing w:before="0" w:after="0"/>
        <w:jc w:val="both"/>
      </w:pPr>
      <w:r>
        <w:rPr>
          <w:rFonts w:ascii="Times New Roman" w:hAnsi="Times New Roman"/>
          <w:b w:val="0"/>
          <w:i w:val="0"/>
          <w:color w:val="000000"/>
          <w:sz w:val="28"/>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27C78AA2">
      <w:pPr>
        <w:numPr>
          <w:ilvl w:val="0"/>
          <w:numId w:val="12"/>
        </w:numPr>
        <w:spacing w:before="0" w:after="0"/>
        <w:jc w:val="both"/>
      </w:pPr>
      <w:r>
        <w:rPr>
          <w:rFonts w:ascii="Times New Roman" w:hAnsi="Times New Roman"/>
          <w:b w:val="0"/>
          <w:i w:val="0"/>
          <w:color w:val="000000"/>
          <w:sz w:val="28"/>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14:paraId="010306E5">
      <w:pPr>
        <w:numPr>
          <w:ilvl w:val="0"/>
          <w:numId w:val="12"/>
        </w:numPr>
        <w:spacing w:before="0" w:after="0"/>
        <w:jc w:val="both"/>
      </w:pPr>
      <w:r>
        <w:rPr>
          <w:rFonts w:ascii="Times New Roman" w:hAnsi="Times New Roman"/>
          <w:b w:val="0"/>
          <w:i w:val="0"/>
          <w:color w:val="000000"/>
          <w:sz w:val="28"/>
        </w:rPr>
        <w:t xml:space="preserve">оценивать достоверность, легитимность литературной и другой информации, её соответствие правовым и морально-этическим нормам; </w:t>
      </w:r>
    </w:p>
    <w:p w14:paraId="35E43AA6">
      <w:pPr>
        <w:numPr>
          <w:ilvl w:val="0"/>
          <w:numId w:val="12"/>
        </w:numPr>
        <w:spacing w:before="0" w:after="0"/>
        <w:jc w:val="both"/>
      </w:pPr>
      <w:r>
        <w:rPr>
          <w:rFonts w:ascii="Times New Roman" w:hAnsi="Times New Roman"/>
          <w:b w:val="0"/>
          <w:i w:val="0"/>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74666A77">
      <w:pPr>
        <w:numPr>
          <w:ilvl w:val="0"/>
          <w:numId w:val="12"/>
        </w:numPr>
        <w:spacing w:before="0" w:after="0"/>
        <w:jc w:val="both"/>
      </w:pPr>
      <w:r>
        <w:rPr>
          <w:rFonts w:ascii="Times New Roman" w:hAnsi="Times New Roman"/>
          <w:b w:val="0"/>
          <w:i w:val="0"/>
          <w:color w:val="000000"/>
          <w:sz w:val="28"/>
        </w:rPr>
        <w:t xml:space="preserve">владеть навыками распознавания и защиты литературной </w:t>
      </w:r>
      <w:r>
        <w:rPr>
          <w:rFonts w:ascii="Times New Roman" w:hAnsi="Times New Roman"/>
          <w:b w:val="0"/>
          <w:i w:val="0"/>
          <w:color w:val="000000"/>
          <w:spacing w:val="-2"/>
          <w:sz w:val="28"/>
        </w:rPr>
        <w:t>и другой информации, информационной безопасности личности.</w:t>
      </w:r>
    </w:p>
    <w:p w14:paraId="1935D91B">
      <w:pPr>
        <w:spacing w:before="0" w:after="0"/>
        <w:ind w:firstLine="600"/>
        <w:jc w:val="both"/>
      </w:pPr>
      <w:r>
        <w:rPr>
          <w:rFonts w:ascii="Times New Roman" w:hAnsi="Times New Roman"/>
          <w:b/>
          <w:i w:val="0"/>
          <w:color w:val="000000"/>
          <w:sz w:val="28"/>
        </w:rPr>
        <w:t>Овладение универсальными коммуникативными действиями:</w:t>
      </w:r>
      <w:r>
        <w:rPr>
          <w:rFonts w:ascii="Times New Roman" w:hAnsi="Times New Roman"/>
          <w:b w:val="0"/>
          <w:i w:val="0"/>
          <w:color w:val="000000"/>
          <w:sz w:val="28"/>
        </w:rPr>
        <w:t xml:space="preserve"> </w:t>
      </w:r>
    </w:p>
    <w:p w14:paraId="6C919469">
      <w:pPr>
        <w:spacing w:before="0" w:after="0"/>
        <w:ind w:firstLine="600"/>
        <w:jc w:val="both"/>
      </w:pPr>
      <w:r>
        <w:rPr>
          <w:rFonts w:ascii="Times New Roman" w:hAnsi="Times New Roman"/>
          <w:b w:val="0"/>
          <w:i w:val="0"/>
          <w:color w:val="000000"/>
          <w:sz w:val="28"/>
        </w:rPr>
        <w:t xml:space="preserve">1) общение: </w:t>
      </w:r>
    </w:p>
    <w:p w14:paraId="4AE90508">
      <w:pPr>
        <w:numPr>
          <w:ilvl w:val="0"/>
          <w:numId w:val="13"/>
        </w:numPr>
        <w:spacing w:before="0" w:after="0"/>
        <w:jc w:val="both"/>
      </w:pPr>
      <w:r>
        <w:rPr>
          <w:rFonts w:ascii="Times New Roman" w:hAnsi="Times New Roman"/>
          <w:b w:val="0"/>
          <w:i w:val="0"/>
          <w:color w:val="000000"/>
          <w:sz w:val="28"/>
        </w:rPr>
        <w:t>осуществлять коммуникации во всех сферах жизни, в том числе на уроке литературы и во внеурочной деятельности по предмету;</w:t>
      </w:r>
    </w:p>
    <w:p w14:paraId="3E237410">
      <w:pPr>
        <w:numPr>
          <w:ilvl w:val="0"/>
          <w:numId w:val="13"/>
        </w:numPr>
        <w:spacing w:before="0" w:after="0"/>
        <w:jc w:val="both"/>
      </w:pPr>
      <w:r>
        <w:rPr>
          <w:rFonts w:ascii="Times New Roman" w:hAnsi="Times New Roman"/>
          <w:b w:val="0"/>
          <w:i w:val="0"/>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14:paraId="373F2A53">
      <w:pPr>
        <w:numPr>
          <w:ilvl w:val="0"/>
          <w:numId w:val="13"/>
        </w:numPr>
        <w:spacing w:before="0" w:after="0"/>
        <w:jc w:val="both"/>
      </w:pPr>
      <w:r>
        <w:rPr>
          <w:rFonts w:ascii="Times New Roman" w:hAnsi="Times New Roman"/>
          <w:b w:val="0"/>
          <w:i w:val="0"/>
          <w:color w:val="000000"/>
          <w:sz w:val="28"/>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14:paraId="1A1BF060">
      <w:pPr>
        <w:numPr>
          <w:ilvl w:val="0"/>
          <w:numId w:val="13"/>
        </w:numPr>
        <w:spacing w:before="0" w:after="0"/>
        <w:jc w:val="both"/>
      </w:pPr>
      <w:r>
        <w:rPr>
          <w:rFonts w:ascii="Times New Roman" w:hAnsi="Times New Roman"/>
          <w:b w:val="0"/>
          <w:i w:val="0"/>
          <w:color w:val="000000"/>
          <w:sz w:val="28"/>
        </w:rPr>
        <w:t>развёрнуто и логично излагать в процессе анализа литературного произведения свою точку зрения с использованием языковых средств;</w:t>
      </w:r>
    </w:p>
    <w:p w14:paraId="39565BF4">
      <w:pPr>
        <w:spacing w:before="0" w:after="0"/>
        <w:ind w:firstLine="600"/>
        <w:jc w:val="both"/>
      </w:pPr>
      <w:r>
        <w:rPr>
          <w:rFonts w:ascii="Times New Roman" w:hAnsi="Times New Roman"/>
          <w:b w:val="0"/>
          <w:i w:val="0"/>
          <w:color w:val="000000"/>
          <w:sz w:val="28"/>
        </w:rPr>
        <w:t xml:space="preserve">2) совместная деятельность: </w:t>
      </w:r>
    </w:p>
    <w:p w14:paraId="41CEE3A9">
      <w:pPr>
        <w:numPr>
          <w:ilvl w:val="0"/>
          <w:numId w:val="14"/>
        </w:numPr>
        <w:spacing w:before="0" w:after="0"/>
        <w:jc w:val="both"/>
      </w:pPr>
      <w:r>
        <w:rPr>
          <w:rFonts w:ascii="Times New Roman" w:hAnsi="Times New Roman"/>
          <w:b w:val="0"/>
          <w:i w:val="0"/>
          <w:color w:val="000000"/>
          <w:sz w:val="28"/>
        </w:rPr>
        <w:t>понимать и использовать преимущества командной и индивидуальной работы на уроке и во внеурочной деятельности по литературе;</w:t>
      </w:r>
    </w:p>
    <w:p w14:paraId="05A214D1">
      <w:pPr>
        <w:numPr>
          <w:ilvl w:val="0"/>
          <w:numId w:val="14"/>
        </w:numPr>
        <w:spacing w:before="0" w:after="0"/>
        <w:jc w:val="both"/>
      </w:pPr>
      <w:r>
        <w:rPr>
          <w:rFonts w:ascii="Times New Roman" w:hAnsi="Times New Roman"/>
          <w:b w:val="0"/>
          <w:i w:val="0"/>
          <w:color w:val="000000"/>
          <w:sz w:val="28"/>
        </w:rPr>
        <w:t xml:space="preserve">выбирать тематику и методы совместных действий с учётом общих интересов и возможностей каждого члена коллектива; </w:t>
      </w:r>
    </w:p>
    <w:p w14:paraId="7D9B34BF">
      <w:pPr>
        <w:numPr>
          <w:ilvl w:val="0"/>
          <w:numId w:val="14"/>
        </w:numPr>
        <w:spacing w:before="0" w:after="0"/>
        <w:jc w:val="both"/>
      </w:pPr>
      <w:r>
        <w:rPr>
          <w:rFonts w:ascii="Times New Roman" w:hAnsi="Times New Roman"/>
          <w:b w:val="0"/>
          <w:i w:val="0"/>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14:paraId="5A2DA2B7">
      <w:pPr>
        <w:numPr>
          <w:ilvl w:val="0"/>
          <w:numId w:val="14"/>
        </w:numPr>
        <w:spacing w:before="0" w:after="0"/>
        <w:jc w:val="both"/>
      </w:pPr>
      <w:r>
        <w:rPr>
          <w:rFonts w:ascii="Times New Roman" w:hAnsi="Times New Roman"/>
          <w:b w:val="0"/>
          <w:i w:val="0"/>
          <w:color w:val="000000"/>
          <w:sz w:val="28"/>
        </w:rPr>
        <w:t>оценивать качество своего вклада и каждого участника команды в общий результат по разработанным критериям;</w:t>
      </w:r>
    </w:p>
    <w:p w14:paraId="73373EAA">
      <w:pPr>
        <w:numPr>
          <w:ilvl w:val="0"/>
          <w:numId w:val="14"/>
        </w:numPr>
        <w:spacing w:before="0" w:after="0"/>
        <w:jc w:val="both"/>
      </w:pPr>
      <w:r>
        <w:rPr>
          <w:rFonts w:ascii="Times New Roman" w:hAnsi="Times New Roman"/>
          <w:b w:val="0"/>
          <w:i w:val="0"/>
          <w:color w:val="000000"/>
          <w:sz w:val="28"/>
        </w:rPr>
        <w:t xml:space="preserve">предлагать новые проекты, в том числе литературные, оценивать идеи с позиции новизны, оригинальности, практической значимости; </w:t>
      </w:r>
    </w:p>
    <w:p w14:paraId="6C6E9B6A">
      <w:pPr>
        <w:numPr>
          <w:ilvl w:val="0"/>
          <w:numId w:val="14"/>
        </w:numPr>
        <w:spacing w:before="0" w:after="0"/>
        <w:jc w:val="both"/>
      </w:pPr>
      <w:r>
        <w:rPr>
          <w:rFonts w:ascii="Times New Roman" w:hAnsi="Times New Roman"/>
          <w:b w:val="0"/>
          <w:i w:val="0"/>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14:paraId="491DCF07">
      <w:pPr>
        <w:spacing w:before="0" w:after="0"/>
        <w:ind w:firstLine="600"/>
        <w:jc w:val="both"/>
      </w:pPr>
      <w:r>
        <w:rPr>
          <w:rFonts w:ascii="Times New Roman" w:hAnsi="Times New Roman"/>
          <w:b/>
          <w:i w:val="0"/>
          <w:color w:val="000000"/>
          <w:sz w:val="28"/>
        </w:rPr>
        <w:t>Овладение универсальными регулятивными действиями:</w:t>
      </w:r>
      <w:r>
        <w:rPr>
          <w:rFonts w:ascii="Times New Roman" w:hAnsi="Times New Roman"/>
          <w:b w:val="0"/>
          <w:i w:val="0"/>
          <w:color w:val="000000"/>
          <w:sz w:val="28"/>
        </w:rPr>
        <w:t xml:space="preserve"> </w:t>
      </w:r>
    </w:p>
    <w:p w14:paraId="12F1721D">
      <w:pPr>
        <w:spacing w:before="0" w:after="0"/>
        <w:ind w:firstLine="600"/>
        <w:jc w:val="both"/>
      </w:pPr>
      <w:r>
        <w:rPr>
          <w:rFonts w:ascii="Times New Roman" w:hAnsi="Times New Roman"/>
          <w:b w:val="0"/>
          <w:i w:val="0"/>
          <w:color w:val="000000"/>
          <w:sz w:val="28"/>
        </w:rPr>
        <w:t xml:space="preserve">1) самоорганизация: </w:t>
      </w:r>
    </w:p>
    <w:p w14:paraId="5AA3E182">
      <w:pPr>
        <w:numPr>
          <w:ilvl w:val="0"/>
          <w:numId w:val="15"/>
        </w:numPr>
        <w:spacing w:before="0" w:after="0"/>
        <w:jc w:val="both"/>
      </w:pPr>
      <w:r>
        <w:rPr>
          <w:rFonts w:ascii="Times New Roman" w:hAnsi="Times New Roman"/>
          <w:b w:val="0"/>
          <w:i w:val="0"/>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14:paraId="5FD09317">
      <w:pPr>
        <w:numPr>
          <w:ilvl w:val="0"/>
          <w:numId w:val="15"/>
        </w:numPr>
        <w:spacing w:before="0" w:after="0"/>
        <w:jc w:val="both"/>
      </w:pPr>
      <w:r>
        <w:rPr>
          <w:rFonts w:ascii="Times New Roman" w:hAnsi="Times New Roman"/>
          <w:b w:val="0"/>
          <w:i w:val="0"/>
          <w:color w:val="000000"/>
          <w:sz w:val="28"/>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1BB9AB9F">
      <w:pPr>
        <w:numPr>
          <w:ilvl w:val="0"/>
          <w:numId w:val="15"/>
        </w:numPr>
        <w:spacing w:before="0" w:after="0"/>
        <w:jc w:val="both"/>
      </w:pPr>
      <w:r>
        <w:rPr>
          <w:rFonts w:ascii="Times New Roman" w:hAnsi="Times New Roman"/>
          <w:b w:val="0"/>
          <w:i w:val="0"/>
          <w:color w:val="000000"/>
          <w:sz w:val="28"/>
        </w:rPr>
        <w:t>давать оценку новым ситуациям, в том числе изображённым в художественной литературе;</w:t>
      </w:r>
    </w:p>
    <w:p w14:paraId="772339ED">
      <w:pPr>
        <w:numPr>
          <w:ilvl w:val="0"/>
          <w:numId w:val="15"/>
        </w:numPr>
        <w:spacing w:before="0" w:after="0"/>
        <w:jc w:val="both"/>
      </w:pPr>
      <w:r>
        <w:rPr>
          <w:rFonts w:ascii="Times New Roman" w:hAnsi="Times New Roman"/>
          <w:b w:val="0"/>
          <w:i w:val="0"/>
          <w:color w:val="000000"/>
          <w:sz w:val="28"/>
        </w:rPr>
        <w:t>расширять рамки учебного предмета на основе личных предпочтений с опорой на читательский опыт;</w:t>
      </w:r>
    </w:p>
    <w:p w14:paraId="4A509139">
      <w:pPr>
        <w:numPr>
          <w:ilvl w:val="0"/>
          <w:numId w:val="15"/>
        </w:numPr>
        <w:spacing w:before="0" w:after="0"/>
        <w:jc w:val="both"/>
      </w:pPr>
      <w:r>
        <w:rPr>
          <w:rFonts w:ascii="Times New Roman" w:hAnsi="Times New Roman"/>
          <w:b w:val="0"/>
          <w:i w:val="0"/>
          <w:color w:val="000000"/>
          <w:sz w:val="28"/>
        </w:rPr>
        <w:t>делать осознанный выбор, аргументировать его, брать ответственность за решение;</w:t>
      </w:r>
    </w:p>
    <w:p w14:paraId="0D57F0B5">
      <w:pPr>
        <w:numPr>
          <w:ilvl w:val="0"/>
          <w:numId w:val="15"/>
        </w:numPr>
        <w:spacing w:before="0" w:after="0"/>
        <w:jc w:val="both"/>
      </w:pPr>
      <w:r>
        <w:rPr>
          <w:rFonts w:ascii="Times New Roman" w:hAnsi="Times New Roman"/>
          <w:b w:val="0"/>
          <w:i w:val="0"/>
          <w:color w:val="000000"/>
          <w:sz w:val="28"/>
        </w:rPr>
        <w:t>оценивать приобретённый опыт с учётом литературных знаний;</w:t>
      </w:r>
    </w:p>
    <w:p w14:paraId="539F7E3D">
      <w:pPr>
        <w:numPr>
          <w:ilvl w:val="0"/>
          <w:numId w:val="15"/>
        </w:numPr>
        <w:spacing w:before="0" w:after="0"/>
        <w:jc w:val="both"/>
      </w:pPr>
      <w:r>
        <w:rPr>
          <w:rFonts w:ascii="Times New Roman" w:hAnsi="Times New Roman"/>
          <w:b w:val="0"/>
          <w:i w:val="0"/>
          <w:color w:val="000000"/>
          <w:sz w:val="28"/>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14:paraId="2B9E2716">
      <w:pPr>
        <w:spacing w:before="0" w:after="0"/>
        <w:ind w:firstLine="600"/>
        <w:jc w:val="both"/>
      </w:pPr>
      <w:r>
        <w:rPr>
          <w:rFonts w:ascii="Times New Roman" w:hAnsi="Times New Roman"/>
          <w:b w:val="0"/>
          <w:i w:val="0"/>
          <w:color w:val="000000"/>
          <w:sz w:val="28"/>
        </w:rPr>
        <w:t>2) самоконтроль:</w:t>
      </w:r>
    </w:p>
    <w:p w14:paraId="2C3AE9DC">
      <w:pPr>
        <w:numPr>
          <w:ilvl w:val="0"/>
          <w:numId w:val="16"/>
        </w:numPr>
        <w:spacing w:before="0" w:after="0"/>
        <w:jc w:val="both"/>
      </w:pPr>
      <w:r>
        <w:rPr>
          <w:rFonts w:ascii="Times New Roman" w:hAnsi="Times New Roman"/>
          <w:b w:val="0"/>
          <w:i w:val="0"/>
          <w:color w:val="000000"/>
          <w:sz w:val="28"/>
        </w:rPr>
        <w:t xml:space="preserve">давать оценку новым ситуациям, вносить коррективы в деятельность, оценивать соответствие результатов целям; </w:t>
      </w:r>
    </w:p>
    <w:p w14:paraId="026CDD74">
      <w:pPr>
        <w:numPr>
          <w:ilvl w:val="0"/>
          <w:numId w:val="16"/>
        </w:numPr>
        <w:spacing w:before="0" w:after="0"/>
        <w:jc w:val="both"/>
      </w:pPr>
      <w:r>
        <w:rPr>
          <w:rFonts w:ascii="Times New Roman" w:hAnsi="Times New Roman"/>
          <w:b w:val="0"/>
          <w:i w:val="0"/>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14:paraId="1B30BF4B">
      <w:pPr>
        <w:numPr>
          <w:ilvl w:val="0"/>
          <w:numId w:val="16"/>
        </w:numPr>
        <w:spacing w:before="0" w:after="0"/>
        <w:jc w:val="both"/>
      </w:pPr>
      <w:r>
        <w:rPr>
          <w:rFonts w:ascii="Times New Roman" w:hAnsi="Times New Roman"/>
          <w:b w:val="0"/>
          <w:i w:val="0"/>
          <w:color w:val="000000"/>
          <w:sz w:val="28"/>
        </w:rPr>
        <w:t>уметь оценивать риски и своевременно принимать решения по их снижению;</w:t>
      </w:r>
    </w:p>
    <w:p w14:paraId="3AC4504A">
      <w:pPr>
        <w:spacing w:before="0" w:after="0"/>
        <w:ind w:firstLine="600"/>
        <w:jc w:val="both"/>
      </w:pPr>
      <w:r>
        <w:rPr>
          <w:rFonts w:ascii="Times New Roman" w:hAnsi="Times New Roman"/>
          <w:b w:val="0"/>
          <w:i w:val="0"/>
          <w:color w:val="000000"/>
          <w:sz w:val="28"/>
        </w:rPr>
        <w:t>3) принятие себя и других:</w:t>
      </w:r>
    </w:p>
    <w:p w14:paraId="70C2C399">
      <w:pPr>
        <w:numPr>
          <w:ilvl w:val="0"/>
          <w:numId w:val="17"/>
        </w:numPr>
        <w:spacing w:before="0" w:after="0"/>
        <w:jc w:val="both"/>
      </w:pPr>
      <w:r>
        <w:rPr>
          <w:rFonts w:ascii="Times New Roman" w:hAnsi="Times New Roman"/>
          <w:b w:val="0"/>
          <w:i w:val="0"/>
          <w:color w:val="000000"/>
          <w:sz w:val="28"/>
        </w:rPr>
        <w:t>принимать себя, понимая свои недостатки и достоинства;</w:t>
      </w:r>
    </w:p>
    <w:p w14:paraId="20C5F133">
      <w:pPr>
        <w:numPr>
          <w:ilvl w:val="0"/>
          <w:numId w:val="17"/>
        </w:numPr>
        <w:spacing w:before="0" w:after="0"/>
        <w:jc w:val="both"/>
      </w:pPr>
      <w:r>
        <w:rPr>
          <w:rFonts w:ascii="Times New Roman" w:hAnsi="Times New Roman"/>
          <w:b w:val="0"/>
          <w:i w:val="0"/>
          <w:color w:val="000000"/>
          <w:sz w:val="28"/>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14:paraId="6C5EFD30">
      <w:pPr>
        <w:numPr>
          <w:ilvl w:val="0"/>
          <w:numId w:val="17"/>
        </w:numPr>
        <w:spacing w:before="0" w:after="0"/>
        <w:jc w:val="both"/>
      </w:pPr>
      <w:r>
        <w:rPr>
          <w:rFonts w:ascii="Times New Roman" w:hAnsi="Times New Roman"/>
          <w:b w:val="0"/>
          <w:i w:val="0"/>
          <w:color w:val="000000"/>
          <w:sz w:val="28"/>
        </w:rPr>
        <w:t>признавать своё право и право других на ошибки в дискуссиях на литературные темы;</w:t>
      </w:r>
    </w:p>
    <w:p w14:paraId="09D53346">
      <w:pPr>
        <w:numPr>
          <w:ilvl w:val="0"/>
          <w:numId w:val="17"/>
        </w:numPr>
        <w:spacing w:before="0" w:after="0"/>
        <w:jc w:val="both"/>
      </w:pPr>
      <w:r>
        <w:rPr>
          <w:rFonts w:ascii="Times New Roman" w:hAnsi="Times New Roman"/>
          <w:b w:val="0"/>
          <w:i w:val="0"/>
          <w:color w:val="000000"/>
          <w:sz w:val="28"/>
        </w:rPr>
        <w:t xml:space="preserve">развивать способность понимать мир с позиции другого человека, используя знания по литературе. </w:t>
      </w:r>
    </w:p>
    <w:p w14:paraId="12412C4F">
      <w:pPr>
        <w:spacing w:before="0" w:after="0"/>
        <w:ind w:left="120"/>
        <w:jc w:val="left"/>
      </w:pPr>
    </w:p>
    <w:p w14:paraId="62640181">
      <w:pPr>
        <w:spacing w:before="0" w:after="0"/>
        <w:ind w:firstLine="600"/>
        <w:jc w:val="left"/>
      </w:pPr>
      <w:r>
        <w:rPr>
          <w:rFonts w:ascii="Times New Roman" w:hAnsi="Times New Roman"/>
          <w:b/>
          <w:i w:val="0"/>
          <w:color w:val="000000"/>
          <w:sz w:val="28"/>
        </w:rPr>
        <w:t>ПРЕДМЕТНЫЕ РЕЗУЛЬТАТЫ (10–11 классы)</w:t>
      </w:r>
    </w:p>
    <w:p w14:paraId="364945B0">
      <w:pPr>
        <w:spacing w:before="0" w:after="0"/>
        <w:ind w:firstLine="600"/>
        <w:jc w:val="both"/>
      </w:pPr>
      <w:r>
        <w:rPr>
          <w:rFonts w:ascii="Times New Roman" w:hAnsi="Times New Roman"/>
          <w:b w:val="0"/>
          <w:i w:val="0"/>
          <w:color w:val="000000"/>
          <w:sz w:val="28"/>
        </w:rPr>
        <w:t>Предметные результаты по литературе в средней школе должны обеспечивать:</w:t>
      </w:r>
    </w:p>
    <w:p w14:paraId="47AA62AF">
      <w:pPr>
        <w:spacing w:before="0" w:after="0"/>
        <w:ind w:firstLine="600"/>
        <w:jc w:val="both"/>
      </w:pPr>
      <w:r>
        <w:rPr>
          <w:rFonts w:ascii="Times New Roman" w:hAnsi="Times New Roman"/>
          <w:b w:val="0"/>
          <w:i w:val="0"/>
          <w:color w:val="000000"/>
          <w:sz w:val="28"/>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14:paraId="5237FA07">
      <w:pPr>
        <w:spacing w:before="0" w:after="0"/>
        <w:ind w:firstLine="600"/>
        <w:jc w:val="both"/>
      </w:pPr>
      <w:r>
        <w:rPr>
          <w:rFonts w:ascii="Times New Roman" w:hAnsi="Times New Roman"/>
          <w:b w:val="0"/>
          <w:i w:val="0"/>
          <w:color w:val="000000"/>
          <w:sz w:val="28"/>
        </w:rPr>
        <w:t xml:space="preserve">2) осознание взаимосвязи между языковым, литературным, интеллектуальным, духовно-нравственным развитием личности; </w:t>
      </w:r>
    </w:p>
    <w:p w14:paraId="083C4DB7">
      <w:pPr>
        <w:spacing w:before="0" w:after="0"/>
        <w:ind w:firstLine="600"/>
        <w:jc w:val="both"/>
      </w:pPr>
      <w:r>
        <w:rPr>
          <w:rFonts w:ascii="Times New Roman" w:hAnsi="Times New Roman"/>
          <w:b w:val="0"/>
          <w:i w:val="0"/>
          <w:color w:val="000000"/>
          <w:sz w:val="28"/>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14:paraId="3FB8ED94">
      <w:pPr>
        <w:spacing w:before="0" w:after="0"/>
        <w:ind w:firstLine="600"/>
        <w:jc w:val="both"/>
      </w:pPr>
      <w:r>
        <w:rPr>
          <w:rFonts w:ascii="Times New Roman" w:hAnsi="Times New Roman"/>
          <w:b w:val="0"/>
          <w:i w:val="0"/>
          <w:color w:val="000000"/>
          <w:sz w:val="28"/>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14:paraId="066B4077">
      <w:pPr>
        <w:spacing w:before="0" w:after="0"/>
        <w:ind w:firstLine="600"/>
        <w:jc w:val="both"/>
      </w:pPr>
      <w:r>
        <w:rPr>
          <w:rFonts w:ascii="Times New Roman" w:hAnsi="Times New Roman"/>
          <w:b w:val="0"/>
          <w:i w:val="0"/>
          <w:color w:val="000000"/>
          <w:sz w:val="28"/>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XX–XXI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14:paraId="055C1031">
      <w:pPr>
        <w:spacing w:before="0" w:after="0"/>
        <w:ind w:firstLine="600"/>
        <w:jc w:val="both"/>
      </w:pPr>
      <w:r>
        <w:rPr>
          <w:rFonts w:ascii="Times New Roman" w:hAnsi="Times New Roman"/>
          <w:b w:val="0"/>
          <w:i w:val="0"/>
          <w:color w:val="000000"/>
          <w:sz w:val="28"/>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14:paraId="7A666BE3">
      <w:pPr>
        <w:spacing w:before="0" w:after="0"/>
        <w:ind w:firstLine="600"/>
        <w:jc w:val="both"/>
      </w:pPr>
      <w:r>
        <w:rPr>
          <w:rFonts w:ascii="Times New Roman" w:hAnsi="Times New Roman"/>
          <w:b w:val="0"/>
          <w:i w:val="0"/>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14:paraId="13AB7926">
      <w:pPr>
        <w:spacing w:before="0" w:after="0"/>
        <w:ind w:firstLine="600"/>
        <w:jc w:val="both"/>
      </w:pPr>
      <w:r>
        <w:rPr>
          <w:rFonts w:ascii="Times New Roman" w:hAnsi="Times New Roman"/>
          <w:b w:val="0"/>
          <w:i w:val="0"/>
          <w:color w:val="000000"/>
          <w:sz w:val="28"/>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58CAE752">
      <w:pPr>
        <w:spacing w:before="0" w:after="0"/>
        <w:ind w:firstLine="600"/>
        <w:jc w:val="both"/>
      </w:pPr>
      <w:r>
        <w:rPr>
          <w:rFonts w:ascii="Times New Roman" w:hAnsi="Times New Roman"/>
          <w:b w:val="0"/>
          <w:i w:val="0"/>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14:paraId="29776A74">
      <w:pPr>
        <w:spacing w:before="0" w:after="0"/>
        <w:ind w:firstLine="600"/>
        <w:jc w:val="both"/>
      </w:pPr>
      <w:r>
        <w:rPr>
          <w:rFonts w:ascii="Times New Roman" w:hAnsi="Times New Roman"/>
          <w:b w:val="0"/>
          <w:i w:val="0"/>
          <w:color w:val="000000"/>
          <w:spacing w:val="-2"/>
          <w:sz w:val="28"/>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4856E37D">
      <w:pPr>
        <w:spacing w:before="0" w:after="0"/>
        <w:ind w:firstLine="600"/>
        <w:jc w:val="both"/>
      </w:pPr>
      <w:r>
        <w:rPr>
          <w:rFonts w:ascii="Times New Roman" w:hAnsi="Times New Roman"/>
          <w:b w:val="0"/>
          <w:i w:val="0"/>
          <w:color w:val="000000"/>
          <w:sz w:val="28"/>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5C10BAF3">
      <w:pPr>
        <w:spacing w:before="0" w:after="0"/>
        <w:ind w:firstLine="600"/>
        <w:jc w:val="both"/>
      </w:pPr>
      <w:r>
        <w:rPr>
          <w:rFonts w:ascii="Times New Roman" w:hAnsi="Times New Roman"/>
          <w:b w:val="0"/>
          <w:i w:val="0"/>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7E11735C">
      <w:pPr>
        <w:spacing w:before="0" w:after="0"/>
        <w:ind w:firstLine="600"/>
        <w:jc w:val="both"/>
      </w:pPr>
      <w:r>
        <w:rPr>
          <w:rFonts w:ascii="Times New Roman" w:hAnsi="Times New Roman"/>
          <w:b w:val="0"/>
          <w:i w:val="0"/>
          <w:color w:val="000000"/>
          <w:sz w:val="28"/>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14:paraId="47262735">
      <w:pPr>
        <w:spacing w:before="0" w:after="0"/>
        <w:ind w:firstLine="600"/>
        <w:jc w:val="both"/>
      </w:pPr>
      <w:r>
        <w:rPr>
          <w:rFonts w:ascii="Times New Roman" w:hAnsi="Times New Roman"/>
          <w:b w:val="0"/>
          <w:i w:val="0"/>
          <w:color w:val="000000"/>
          <w:sz w:val="28"/>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14:paraId="46C2BC01">
      <w:pPr>
        <w:spacing w:before="0" w:after="0"/>
        <w:ind w:firstLine="600"/>
        <w:jc w:val="both"/>
      </w:pPr>
      <w:r>
        <w:rPr>
          <w:rFonts w:ascii="Times New Roman" w:hAnsi="Times New Roman"/>
          <w:b w:val="0"/>
          <w:i w:val="0"/>
          <w:color w:val="000000"/>
          <w:sz w:val="28"/>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157A1694">
      <w:pPr>
        <w:spacing w:before="0" w:after="0" w:line="480" w:lineRule="auto"/>
        <w:ind w:firstLine="600"/>
        <w:jc w:val="left"/>
      </w:pPr>
      <w:r>
        <w:rPr>
          <w:rFonts w:ascii="Times New Roman" w:hAnsi="Times New Roman"/>
          <w:b/>
          <w:i w:val="0"/>
          <w:color w:val="000000"/>
          <w:sz w:val="28"/>
        </w:rPr>
        <w:t>ПРЕДМЕТНЫЕ РЕЗУЛЬТАТЫ ПО КЛАССАМ:</w:t>
      </w:r>
      <w:r>
        <w:rPr>
          <w:rFonts w:ascii="Times New Roman" w:hAnsi="Times New Roman"/>
          <w:b w:val="0"/>
          <w:i w:val="0"/>
          <w:color w:val="000000"/>
          <w:sz w:val="28"/>
        </w:rPr>
        <w:t xml:space="preserve"> </w:t>
      </w:r>
    </w:p>
    <w:p w14:paraId="0075546E">
      <w:pPr>
        <w:spacing w:before="0" w:after="0"/>
        <w:ind w:firstLine="600"/>
        <w:jc w:val="left"/>
      </w:pPr>
      <w:r>
        <w:rPr>
          <w:rFonts w:ascii="Times New Roman" w:hAnsi="Times New Roman"/>
          <w:b/>
          <w:i w:val="0"/>
          <w:color w:val="000000"/>
          <w:sz w:val="28"/>
        </w:rPr>
        <w:t>10 КЛАСС</w:t>
      </w:r>
    </w:p>
    <w:p w14:paraId="5FAE2CFF">
      <w:pPr>
        <w:spacing w:before="0" w:after="0"/>
        <w:ind w:firstLine="600"/>
        <w:jc w:val="both"/>
      </w:pPr>
      <w:r>
        <w:rPr>
          <w:rFonts w:ascii="Times New Roman" w:hAnsi="Times New Roman"/>
          <w:b w:val="0"/>
          <w:i w:val="0"/>
          <w:color w:val="000000"/>
          <w:sz w:val="28"/>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века); </w:t>
      </w:r>
    </w:p>
    <w:p w14:paraId="4381C85D">
      <w:pPr>
        <w:spacing w:before="0" w:after="0"/>
        <w:ind w:firstLine="600"/>
        <w:jc w:val="both"/>
      </w:pPr>
      <w:r>
        <w:rPr>
          <w:rFonts w:ascii="Times New Roman" w:hAnsi="Times New Roman"/>
          <w:b w:val="0"/>
          <w:i w:val="0"/>
          <w:color w:val="000000"/>
          <w:spacing w:val="-2"/>
          <w:sz w:val="28"/>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14:paraId="1D41CE90">
      <w:pPr>
        <w:spacing w:before="0" w:after="0"/>
        <w:ind w:firstLine="600"/>
        <w:jc w:val="both"/>
      </w:pPr>
      <w:r>
        <w:rPr>
          <w:rFonts w:ascii="Times New Roman" w:hAnsi="Times New Roman"/>
          <w:b w:val="0"/>
          <w:i w:val="0"/>
          <w:color w:val="000000"/>
          <w:sz w:val="28"/>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14:paraId="27936B5D">
      <w:pPr>
        <w:spacing w:before="0" w:after="0"/>
        <w:ind w:firstLine="600"/>
        <w:jc w:val="both"/>
      </w:pPr>
      <w:r>
        <w:rPr>
          <w:rFonts w:ascii="Times New Roman" w:hAnsi="Times New Roman"/>
          <w:b w:val="0"/>
          <w:i w:val="0"/>
          <w:color w:val="000000"/>
          <w:sz w:val="28"/>
        </w:rPr>
        <w:t>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XIX века);</w:t>
      </w:r>
    </w:p>
    <w:p w14:paraId="7465988F">
      <w:pPr>
        <w:spacing w:before="0" w:after="0"/>
        <w:ind w:firstLine="600"/>
        <w:jc w:val="both"/>
      </w:pPr>
      <w:r>
        <w:rPr>
          <w:rFonts w:ascii="Times New Roman" w:hAnsi="Times New Roman"/>
          <w:b w:val="0"/>
          <w:i w:val="0"/>
          <w:color w:val="000000"/>
          <w:sz w:val="28"/>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14:paraId="0860A765">
      <w:pPr>
        <w:spacing w:before="0" w:after="0"/>
        <w:ind w:firstLine="600"/>
        <w:jc w:val="both"/>
      </w:pPr>
      <w:r>
        <w:rPr>
          <w:rFonts w:ascii="Times New Roman" w:hAnsi="Times New Roman"/>
          <w:b w:val="0"/>
          <w:i w:val="0"/>
          <w:color w:val="000000"/>
          <w:sz w:val="28"/>
        </w:rPr>
        <w:t xml:space="preserve">6) способность выявлять в произведениях художественной литературы XIX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14:paraId="4C04E1AC">
      <w:pPr>
        <w:spacing w:before="0" w:after="0"/>
        <w:ind w:firstLine="600"/>
        <w:jc w:val="both"/>
      </w:pPr>
      <w:r>
        <w:rPr>
          <w:rFonts w:ascii="Times New Roman" w:hAnsi="Times New Roman"/>
          <w:b w:val="0"/>
          <w:i w:val="0"/>
          <w:color w:val="000000"/>
          <w:sz w:val="28"/>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14:paraId="58ECB463">
      <w:pPr>
        <w:spacing w:before="0" w:after="0"/>
        <w:ind w:firstLine="600"/>
        <w:jc w:val="both"/>
      </w:pPr>
      <w:r>
        <w:rPr>
          <w:rFonts w:ascii="Times New Roman" w:hAnsi="Times New Roman"/>
          <w:b w:val="0"/>
          <w:i w:val="0"/>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6E5E2F9E">
      <w:pPr>
        <w:spacing w:before="0" w:after="0"/>
        <w:ind w:firstLine="600"/>
        <w:jc w:val="both"/>
      </w:pPr>
      <w:r>
        <w:rPr>
          <w:rFonts w:ascii="Times New Roman" w:hAnsi="Times New Roman"/>
          <w:b w:val="0"/>
          <w:i w:val="0"/>
          <w:color w:val="000000"/>
          <w:spacing w:val="-2"/>
          <w:sz w:val="28"/>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581DBB3E">
      <w:pPr>
        <w:spacing w:before="0" w:after="0"/>
        <w:ind w:firstLine="600"/>
        <w:jc w:val="both"/>
      </w:pPr>
      <w:r>
        <w:rPr>
          <w:rFonts w:ascii="Times New Roman" w:hAnsi="Times New Roman"/>
          <w:b w:val="0"/>
          <w:i w:val="0"/>
          <w:color w:val="000000"/>
          <w:sz w:val="28"/>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14:paraId="2B73195D">
      <w:pPr>
        <w:spacing w:before="0" w:after="0"/>
        <w:ind w:firstLine="600"/>
        <w:jc w:val="both"/>
      </w:pPr>
      <w:r>
        <w:rPr>
          <w:rFonts w:ascii="Times New Roman" w:hAnsi="Times New Roman"/>
          <w:b w:val="0"/>
          <w:i w:val="0"/>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4A04234A">
      <w:pPr>
        <w:spacing w:before="0" w:after="0"/>
        <w:ind w:firstLine="600"/>
        <w:jc w:val="both"/>
      </w:pPr>
      <w:r>
        <w:rPr>
          <w:rFonts w:ascii="Times New Roman" w:hAnsi="Times New Roman"/>
          <w:b w:val="0"/>
          <w:i w:val="0"/>
          <w:color w:val="000000"/>
          <w:sz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14:paraId="20504002">
      <w:pPr>
        <w:spacing w:before="0" w:after="0"/>
        <w:ind w:firstLine="600"/>
        <w:jc w:val="both"/>
      </w:pPr>
      <w:r>
        <w:rPr>
          <w:rFonts w:ascii="Times New Roman" w:hAnsi="Times New Roman"/>
          <w:b w:val="0"/>
          <w:i w:val="0"/>
          <w:color w:val="000000"/>
          <w:sz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01467C19">
      <w:pPr>
        <w:spacing w:before="0" w:after="0"/>
        <w:ind w:firstLine="600"/>
        <w:jc w:val="both"/>
      </w:pPr>
      <w:r>
        <w:rPr>
          <w:rFonts w:ascii="Times New Roman" w:hAnsi="Times New Roman"/>
          <w:b w:val="0"/>
          <w:i w:val="0"/>
          <w:color w:val="000000"/>
          <w:spacing w:val="-2"/>
          <w:sz w:val="28"/>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422C115E">
      <w:pPr>
        <w:spacing w:before="0" w:after="0"/>
        <w:ind w:firstLine="600"/>
        <w:jc w:val="left"/>
      </w:pPr>
      <w:r>
        <w:rPr>
          <w:rFonts w:ascii="Times New Roman" w:hAnsi="Times New Roman"/>
          <w:b/>
          <w:i w:val="0"/>
          <w:color w:val="000000"/>
          <w:sz w:val="28"/>
        </w:rPr>
        <w:t>11 КЛАСС</w:t>
      </w:r>
    </w:p>
    <w:p w14:paraId="6699B8D5">
      <w:pPr>
        <w:spacing w:before="0" w:after="0"/>
        <w:ind w:firstLine="600"/>
        <w:jc w:val="both"/>
      </w:pPr>
      <w:r>
        <w:rPr>
          <w:rFonts w:ascii="Times New Roman" w:hAnsi="Times New Roman"/>
          <w:b w:val="0"/>
          <w:i w:val="0"/>
          <w:color w:val="000000"/>
          <w:sz w:val="28"/>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XIX – начала XXI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14:paraId="0C02B464">
      <w:pPr>
        <w:spacing w:before="0" w:after="0"/>
        <w:ind w:firstLine="600"/>
        <w:jc w:val="both"/>
      </w:pPr>
      <w:r>
        <w:rPr>
          <w:rFonts w:ascii="Times New Roman" w:hAnsi="Times New Roman"/>
          <w:b w:val="0"/>
          <w:i w:val="0"/>
          <w:color w:val="000000"/>
          <w:sz w:val="28"/>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14:paraId="26978FE6">
      <w:pPr>
        <w:spacing w:before="0" w:after="0"/>
        <w:ind w:firstLine="600"/>
        <w:jc w:val="both"/>
      </w:pPr>
      <w:r>
        <w:rPr>
          <w:rFonts w:ascii="Times New Roman" w:hAnsi="Times New Roman"/>
          <w:b w:val="0"/>
          <w:i w:val="0"/>
          <w:color w:val="000000"/>
          <w:sz w:val="28"/>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14:paraId="1D7D8945">
      <w:pPr>
        <w:spacing w:before="0" w:after="0"/>
        <w:ind w:firstLine="600"/>
        <w:jc w:val="both"/>
      </w:pPr>
      <w:r>
        <w:rPr>
          <w:rFonts w:ascii="Times New Roman" w:hAnsi="Times New Roman"/>
          <w:b w:val="0"/>
          <w:i w:val="0"/>
          <w:color w:val="000000"/>
          <w:spacing w:val="-1"/>
          <w:sz w:val="28"/>
        </w:rPr>
        <w:t>4) знание содержания и понимание ключевых проблем произведений русской, зарубежной литературы, литератур народов России (конец XIX – начало XXI века) и современной литературы, их историко-культурного и нравственно-ценностного влияния на формирование национальной и мировой литературы;</w:t>
      </w:r>
    </w:p>
    <w:p w14:paraId="6985CA9D">
      <w:pPr>
        <w:spacing w:before="0" w:after="0"/>
        <w:ind w:firstLine="600"/>
        <w:jc w:val="both"/>
      </w:pPr>
      <w:r>
        <w:rPr>
          <w:rFonts w:ascii="Times New Roman" w:hAnsi="Times New Roman"/>
          <w:b w:val="0"/>
          <w:i w:val="0"/>
          <w:color w:val="000000"/>
          <w:sz w:val="28"/>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XIX–XXI века со временем написания, с современностью и традицией; выявлять «сквозные темы» и ключевые проблемы русской литературы;</w:t>
      </w:r>
    </w:p>
    <w:p w14:paraId="5251CC3E">
      <w:pPr>
        <w:spacing w:before="0" w:after="0"/>
        <w:ind w:firstLine="600"/>
        <w:jc w:val="both"/>
      </w:pPr>
      <w:r>
        <w:rPr>
          <w:rFonts w:ascii="Times New Roman" w:hAnsi="Times New Roman"/>
          <w:b w:val="0"/>
          <w:i w:val="0"/>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14:paraId="5028E1A9">
      <w:pPr>
        <w:spacing w:before="0" w:after="0"/>
        <w:ind w:firstLine="600"/>
        <w:jc w:val="both"/>
      </w:pPr>
      <w:r>
        <w:rPr>
          <w:rFonts w:ascii="Times New Roman" w:hAnsi="Times New Roman"/>
          <w:b w:val="0"/>
          <w:i w:val="0"/>
          <w:color w:val="000000"/>
          <w:sz w:val="28"/>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7E58D4CA">
      <w:pPr>
        <w:spacing w:before="0" w:after="0"/>
        <w:ind w:firstLine="600"/>
        <w:jc w:val="both"/>
      </w:pPr>
      <w:r>
        <w:rPr>
          <w:rFonts w:ascii="Times New Roman" w:hAnsi="Times New Roman"/>
          <w:b w:val="0"/>
          <w:i w:val="0"/>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794ADD5B">
      <w:pPr>
        <w:spacing w:before="0" w:after="0"/>
        <w:ind w:firstLine="600"/>
        <w:jc w:val="both"/>
      </w:pPr>
      <w:r>
        <w:rPr>
          <w:rFonts w:ascii="Times New Roman" w:hAnsi="Times New Roman"/>
          <w:b w:val="0"/>
          <w:i w:val="0"/>
          <w:color w:val="000000"/>
          <w:sz w:val="28"/>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3D3905EB">
      <w:pPr>
        <w:spacing w:before="0" w:after="0"/>
        <w:ind w:firstLine="600"/>
        <w:jc w:val="both"/>
      </w:pPr>
      <w:r>
        <w:rPr>
          <w:rFonts w:ascii="Times New Roman" w:hAnsi="Times New Roman"/>
          <w:b w:val="0"/>
          <w:i w:val="0"/>
          <w:color w:val="000000"/>
          <w:sz w:val="28"/>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00ACD7BA">
      <w:pPr>
        <w:spacing w:before="0" w:after="0"/>
        <w:ind w:firstLine="600"/>
        <w:jc w:val="both"/>
      </w:pPr>
      <w:r>
        <w:rPr>
          <w:rFonts w:ascii="Times New Roman" w:hAnsi="Times New Roman"/>
          <w:b w:val="0"/>
          <w:i w:val="0"/>
          <w:color w:val="000000"/>
          <w:sz w:val="28"/>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09096920">
      <w:pPr>
        <w:spacing w:before="0" w:after="0"/>
        <w:ind w:firstLine="600"/>
        <w:jc w:val="both"/>
      </w:pPr>
      <w:r>
        <w:rPr>
          <w:rFonts w:ascii="Times New Roman" w:hAnsi="Times New Roman"/>
          <w:b w:val="0"/>
          <w:i w:val="0"/>
          <w:color w:val="000000"/>
          <w:sz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14:paraId="7690491E">
      <w:pPr>
        <w:spacing w:before="0" w:after="0"/>
        <w:ind w:firstLine="600"/>
        <w:jc w:val="both"/>
      </w:pPr>
      <w:r>
        <w:rPr>
          <w:rFonts w:ascii="Times New Roman" w:hAnsi="Times New Roman"/>
          <w:b w:val="0"/>
          <w:i w:val="0"/>
          <w:color w:val="000000"/>
          <w:sz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46505249">
      <w:pPr>
        <w:spacing w:before="0" w:after="0"/>
        <w:ind w:firstLine="600"/>
        <w:jc w:val="both"/>
      </w:pPr>
      <w:r>
        <w:rPr>
          <w:rFonts w:ascii="Times New Roman" w:hAnsi="Times New Roman"/>
          <w:b w:val="0"/>
          <w:i w:val="0"/>
          <w:color w:val="000000"/>
          <w:sz w:val="28"/>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14:paraId="4A6D2F68">
      <w:pPr>
        <w:sectPr>
          <w:pgSz w:w="11906" w:h="16383"/>
          <w:cols w:space="720" w:num="1"/>
        </w:sectPr>
      </w:pPr>
      <w:bookmarkStart w:id="54" w:name="block-37835156"/>
    </w:p>
    <w:bookmarkEnd w:id="53"/>
    <w:bookmarkEnd w:id="54"/>
    <w:p w14:paraId="31756E63">
      <w:pPr>
        <w:spacing w:before="0" w:after="0"/>
        <w:ind w:left="120"/>
        <w:jc w:val="left"/>
      </w:pPr>
      <w:bookmarkStart w:id="55" w:name="block-37835160"/>
      <w:r>
        <w:rPr>
          <w:rFonts w:ascii="Times New Roman" w:hAnsi="Times New Roman"/>
          <w:b/>
          <w:i w:val="0"/>
          <w:color w:val="000000"/>
          <w:sz w:val="28"/>
        </w:rPr>
        <w:t xml:space="preserve"> ТЕМАТИЧЕСКИЙ ПЛАН </w:t>
      </w:r>
    </w:p>
    <w:p w14:paraId="7B3E9B3A">
      <w:pPr>
        <w:spacing w:before="0" w:after="0"/>
        <w:ind w:left="120"/>
        <w:jc w:val="left"/>
      </w:pPr>
      <w:r>
        <w:rPr>
          <w:rFonts w:ascii="Times New Roman" w:hAnsi="Times New Roman"/>
          <w:b/>
          <w:i w:val="0"/>
          <w:color w:val="000000"/>
          <w:sz w:val="28"/>
        </w:rPr>
        <w:t xml:space="preserve"> 10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85"/>
        <w:gridCol w:w="4533"/>
        <w:gridCol w:w="1414"/>
        <w:gridCol w:w="1561"/>
        <w:gridCol w:w="1644"/>
        <w:gridCol w:w="2859"/>
      </w:tblGrid>
      <w:tr w14:paraId="42666F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vMerge w:val="restart"/>
            <w:tcMar>
              <w:top w:w="50" w:type="dxa"/>
              <w:left w:w="100" w:type="dxa"/>
            </w:tcMar>
            <w:vAlign w:val="center"/>
          </w:tcPr>
          <w:p w14:paraId="4E8C3221">
            <w:pPr>
              <w:spacing w:before="0" w:after="0"/>
              <w:ind w:left="135"/>
              <w:jc w:val="left"/>
            </w:pPr>
            <w:r>
              <w:rPr>
                <w:rFonts w:ascii="Times New Roman" w:hAnsi="Times New Roman"/>
                <w:b/>
                <w:i w:val="0"/>
                <w:color w:val="000000"/>
                <w:sz w:val="24"/>
              </w:rPr>
              <w:t xml:space="preserve">№ п/п </w:t>
            </w:r>
          </w:p>
          <w:p w14:paraId="58976B7E">
            <w:pPr>
              <w:spacing w:before="0" w:after="0"/>
              <w:ind w:left="135"/>
              <w:jc w:val="left"/>
            </w:pPr>
          </w:p>
        </w:tc>
        <w:tc>
          <w:tcPr>
            <w:tcW w:w="3256" w:type="dxa"/>
            <w:vMerge w:val="restart"/>
            <w:tcMar>
              <w:top w:w="50" w:type="dxa"/>
              <w:left w:w="100" w:type="dxa"/>
            </w:tcMar>
            <w:vAlign w:val="center"/>
          </w:tcPr>
          <w:p w14:paraId="25E02FB8">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46615C1C">
            <w:pPr>
              <w:spacing w:before="0" w:after="0"/>
              <w:ind w:left="135"/>
              <w:jc w:val="left"/>
            </w:pPr>
          </w:p>
        </w:tc>
        <w:tc>
          <w:tcPr>
            <w:tcW w:w="0" w:type="auto"/>
            <w:gridSpan w:val="3"/>
            <w:tcMar>
              <w:top w:w="50" w:type="dxa"/>
              <w:left w:w="100" w:type="dxa"/>
            </w:tcMar>
            <w:vAlign w:val="center"/>
          </w:tcPr>
          <w:p w14:paraId="7635E284">
            <w:pPr>
              <w:spacing w:before="0" w:after="0"/>
              <w:ind w:left="0"/>
              <w:jc w:val="left"/>
            </w:pPr>
            <w:r>
              <w:rPr>
                <w:rFonts w:ascii="Times New Roman" w:hAnsi="Times New Roman"/>
                <w:b/>
                <w:i w:val="0"/>
                <w:color w:val="000000"/>
                <w:sz w:val="24"/>
              </w:rPr>
              <w:t>Количество часов</w:t>
            </w:r>
          </w:p>
        </w:tc>
        <w:tc>
          <w:tcPr>
            <w:tcW w:w="2536" w:type="dxa"/>
            <w:vMerge w:val="restart"/>
            <w:tcMar>
              <w:top w:w="50" w:type="dxa"/>
              <w:left w:w="100" w:type="dxa"/>
            </w:tcMar>
            <w:vAlign w:val="center"/>
          </w:tcPr>
          <w:p w14:paraId="16F415CF">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1E4BDA28">
            <w:pPr>
              <w:spacing w:before="0" w:after="0"/>
              <w:ind w:left="135"/>
              <w:jc w:val="left"/>
            </w:pPr>
          </w:p>
        </w:tc>
      </w:tr>
      <w:tr w14:paraId="33C603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2AD1343">
            <w:pPr>
              <w:jc w:val="left"/>
            </w:pPr>
          </w:p>
        </w:tc>
        <w:tc>
          <w:tcPr>
            <w:tcW w:w="0" w:type="auto"/>
            <w:vMerge w:val="continue"/>
            <w:tcBorders>
              <w:top w:val="nil"/>
            </w:tcBorders>
            <w:tcMar>
              <w:top w:w="50" w:type="dxa"/>
              <w:left w:w="100" w:type="dxa"/>
            </w:tcMar>
          </w:tcPr>
          <w:p w14:paraId="01189826">
            <w:pPr>
              <w:jc w:val="left"/>
            </w:pPr>
          </w:p>
        </w:tc>
        <w:tc>
          <w:tcPr>
            <w:tcW w:w="938" w:type="dxa"/>
            <w:tcMar>
              <w:top w:w="50" w:type="dxa"/>
              <w:left w:w="100" w:type="dxa"/>
            </w:tcMar>
            <w:vAlign w:val="center"/>
          </w:tcPr>
          <w:p w14:paraId="3899A61D">
            <w:pPr>
              <w:spacing w:before="0" w:after="0"/>
              <w:ind w:left="135"/>
              <w:jc w:val="left"/>
            </w:pPr>
            <w:r>
              <w:rPr>
                <w:rFonts w:ascii="Times New Roman" w:hAnsi="Times New Roman"/>
                <w:b/>
                <w:i w:val="0"/>
                <w:color w:val="000000"/>
                <w:sz w:val="24"/>
              </w:rPr>
              <w:t xml:space="preserve">Всего </w:t>
            </w:r>
          </w:p>
          <w:p w14:paraId="28080031">
            <w:pPr>
              <w:spacing w:before="0" w:after="0"/>
              <w:ind w:left="135"/>
              <w:jc w:val="left"/>
            </w:pPr>
          </w:p>
        </w:tc>
        <w:tc>
          <w:tcPr>
            <w:tcW w:w="1654" w:type="dxa"/>
            <w:tcMar>
              <w:top w:w="50" w:type="dxa"/>
              <w:left w:w="100" w:type="dxa"/>
            </w:tcMar>
            <w:vAlign w:val="center"/>
          </w:tcPr>
          <w:p w14:paraId="0FC8D496">
            <w:pPr>
              <w:spacing w:before="0" w:after="0"/>
              <w:ind w:left="135"/>
              <w:jc w:val="left"/>
            </w:pPr>
            <w:r>
              <w:rPr>
                <w:rFonts w:ascii="Times New Roman" w:hAnsi="Times New Roman"/>
                <w:b/>
                <w:i w:val="0"/>
                <w:color w:val="000000"/>
                <w:sz w:val="24"/>
              </w:rPr>
              <w:t xml:space="preserve">Контрольные работы </w:t>
            </w:r>
          </w:p>
          <w:p w14:paraId="3990D08C">
            <w:pPr>
              <w:spacing w:before="0" w:after="0"/>
              <w:ind w:left="135"/>
              <w:jc w:val="left"/>
            </w:pPr>
          </w:p>
        </w:tc>
        <w:tc>
          <w:tcPr>
            <w:tcW w:w="1744" w:type="dxa"/>
            <w:tcMar>
              <w:top w:w="50" w:type="dxa"/>
              <w:left w:w="100" w:type="dxa"/>
            </w:tcMar>
            <w:vAlign w:val="center"/>
          </w:tcPr>
          <w:p w14:paraId="18655176">
            <w:pPr>
              <w:spacing w:before="0" w:after="0"/>
              <w:ind w:left="135"/>
              <w:jc w:val="left"/>
            </w:pPr>
            <w:r>
              <w:rPr>
                <w:rFonts w:ascii="Times New Roman" w:hAnsi="Times New Roman"/>
                <w:b/>
                <w:i w:val="0"/>
                <w:color w:val="000000"/>
                <w:sz w:val="24"/>
              </w:rPr>
              <w:t xml:space="preserve">Практические работы </w:t>
            </w:r>
          </w:p>
          <w:p w14:paraId="39C853D5">
            <w:pPr>
              <w:spacing w:before="0" w:after="0"/>
              <w:ind w:left="135"/>
              <w:jc w:val="left"/>
            </w:pPr>
          </w:p>
        </w:tc>
        <w:tc>
          <w:tcPr>
            <w:tcW w:w="0" w:type="auto"/>
            <w:vMerge w:val="continue"/>
            <w:tcBorders>
              <w:top w:val="nil"/>
            </w:tcBorders>
            <w:tcMar>
              <w:top w:w="50" w:type="dxa"/>
              <w:left w:w="100" w:type="dxa"/>
            </w:tcMar>
          </w:tcPr>
          <w:p w14:paraId="28BEF94C">
            <w:pPr>
              <w:jc w:val="left"/>
            </w:pPr>
          </w:p>
        </w:tc>
      </w:tr>
      <w:tr w14:paraId="5F1E58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853A5EC">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Обобщающее повторение</w:t>
            </w:r>
          </w:p>
        </w:tc>
      </w:tr>
      <w:tr w14:paraId="685FBA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4E4F0A11">
            <w:pPr>
              <w:spacing w:before="0" w:after="0"/>
              <w:ind w:left="0"/>
              <w:jc w:val="left"/>
            </w:pPr>
            <w:r>
              <w:rPr>
                <w:rFonts w:ascii="Times New Roman" w:hAnsi="Times New Roman"/>
                <w:b w:val="0"/>
                <w:i w:val="0"/>
                <w:color w:val="000000"/>
                <w:sz w:val="24"/>
              </w:rPr>
              <w:t>1.1</w:t>
            </w:r>
          </w:p>
        </w:tc>
        <w:tc>
          <w:tcPr>
            <w:tcW w:w="3256" w:type="dxa"/>
            <w:tcMar>
              <w:top w:w="50" w:type="dxa"/>
              <w:left w:w="100" w:type="dxa"/>
            </w:tcMar>
            <w:vAlign w:val="center"/>
          </w:tcPr>
          <w:p w14:paraId="7E502F7E">
            <w:pPr>
              <w:spacing w:before="0" w:after="0"/>
              <w:ind w:left="135"/>
              <w:jc w:val="left"/>
            </w:pPr>
            <w:r>
              <w:rPr>
                <w:rFonts w:ascii="Times New Roman" w:hAnsi="Times New Roman"/>
                <w:b w:val="0"/>
                <w:i w:val="0"/>
                <w:color w:val="000000"/>
                <w:sz w:val="24"/>
              </w:rPr>
              <w:t>Основные этапы литературного процесса от древнерусской литературы до литературы первой половины XIX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14:paraId="5985C7E7">
            <w:pPr>
              <w:spacing w:before="0" w:after="0" w:line="276" w:lineRule="auto"/>
              <w:ind w:left="135"/>
              <w:jc w:val="center"/>
            </w:pPr>
            <w:r>
              <w:rPr>
                <w:rFonts w:ascii="Times New Roman" w:hAnsi="Times New Roman"/>
                <w:b w:val="0"/>
                <w:i w:val="0"/>
                <w:color w:val="000000"/>
                <w:sz w:val="24"/>
              </w:rPr>
              <w:t xml:space="preserve"> 5 </w:t>
            </w:r>
          </w:p>
        </w:tc>
        <w:tc>
          <w:tcPr>
            <w:tcW w:w="1654" w:type="dxa"/>
            <w:tcMar>
              <w:top w:w="50" w:type="dxa"/>
              <w:left w:w="100" w:type="dxa"/>
            </w:tcMar>
            <w:vAlign w:val="center"/>
          </w:tcPr>
          <w:p w14:paraId="47F0618A">
            <w:pPr>
              <w:spacing w:before="0" w:after="0" w:line="276" w:lineRule="auto"/>
              <w:ind w:left="135"/>
              <w:jc w:val="center"/>
            </w:pPr>
          </w:p>
        </w:tc>
        <w:tc>
          <w:tcPr>
            <w:tcW w:w="1744" w:type="dxa"/>
            <w:tcMar>
              <w:top w:w="50" w:type="dxa"/>
              <w:left w:w="100" w:type="dxa"/>
            </w:tcMar>
            <w:vAlign w:val="center"/>
          </w:tcPr>
          <w:p w14:paraId="16B8A137">
            <w:pPr>
              <w:spacing w:before="0" w:after="0" w:line="276" w:lineRule="auto"/>
              <w:ind w:left="135"/>
              <w:jc w:val="center"/>
            </w:pPr>
          </w:p>
        </w:tc>
        <w:tc>
          <w:tcPr>
            <w:tcW w:w="2536" w:type="dxa"/>
            <w:tcMar>
              <w:top w:w="50" w:type="dxa"/>
              <w:left w:w="100" w:type="dxa"/>
            </w:tcMar>
            <w:vAlign w:val="center"/>
          </w:tcPr>
          <w:p w14:paraId="496D4C66">
            <w:pPr>
              <w:spacing w:before="0" w:after="0"/>
              <w:ind w:left="135"/>
              <w:jc w:val="left"/>
            </w:pPr>
          </w:p>
        </w:tc>
      </w:tr>
      <w:tr w14:paraId="2F0834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3617938">
            <w:pPr>
              <w:spacing w:before="0" w:after="0"/>
              <w:ind w:left="135"/>
              <w:jc w:val="left"/>
            </w:pPr>
            <w:r>
              <w:rPr>
                <w:rFonts w:ascii="Times New Roman" w:hAnsi="Times New Roman"/>
                <w:b/>
                <w:i w:val="0"/>
                <w:color w:val="000000"/>
                <w:sz w:val="24"/>
              </w:rPr>
              <w:t>Итого по разделу</w:t>
            </w:r>
          </w:p>
        </w:tc>
        <w:tc>
          <w:tcPr>
            <w:tcW w:w="1474" w:type="dxa"/>
            <w:tcMar>
              <w:top w:w="50" w:type="dxa"/>
              <w:left w:w="100" w:type="dxa"/>
            </w:tcMar>
            <w:vAlign w:val="center"/>
          </w:tcPr>
          <w:p w14:paraId="5AA6B6B4">
            <w:pPr>
              <w:spacing w:before="0" w:after="0" w:line="276" w:lineRule="auto"/>
              <w:ind w:left="135"/>
              <w:jc w:val="center"/>
            </w:pPr>
            <w:r>
              <w:rPr>
                <w:rFonts w:ascii="Times New Roman" w:hAnsi="Times New Roman"/>
                <w:b w:val="0"/>
                <w:i w:val="0"/>
                <w:color w:val="000000"/>
                <w:sz w:val="24"/>
              </w:rPr>
              <w:t xml:space="preserve"> 5 </w:t>
            </w:r>
          </w:p>
        </w:tc>
        <w:tc>
          <w:tcPr>
            <w:tcW w:w="0" w:type="auto"/>
            <w:gridSpan w:val="3"/>
            <w:tcMar>
              <w:top w:w="50" w:type="dxa"/>
              <w:left w:w="100" w:type="dxa"/>
            </w:tcMar>
            <w:vAlign w:val="center"/>
          </w:tcPr>
          <w:p w14:paraId="164A06E2">
            <w:pPr>
              <w:jc w:val="left"/>
            </w:pPr>
          </w:p>
        </w:tc>
      </w:tr>
      <w:tr w14:paraId="13CC0B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B0A485A">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Литература второй половины XIX века</w:t>
            </w:r>
          </w:p>
        </w:tc>
      </w:tr>
      <w:tr w14:paraId="5A37BA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15AFFF4E">
            <w:pPr>
              <w:spacing w:before="0" w:after="0"/>
              <w:ind w:left="0"/>
              <w:jc w:val="left"/>
            </w:pPr>
            <w:r>
              <w:rPr>
                <w:rFonts w:ascii="Times New Roman" w:hAnsi="Times New Roman"/>
                <w:b w:val="0"/>
                <w:i w:val="0"/>
                <w:color w:val="000000"/>
                <w:sz w:val="24"/>
              </w:rPr>
              <w:t>2.1</w:t>
            </w:r>
          </w:p>
        </w:tc>
        <w:tc>
          <w:tcPr>
            <w:tcW w:w="3256" w:type="dxa"/>
            <w:tcMar>
              <w:top w:w="50" w:type="dxa"/>
              <w:left w:w="100" w:type="dxa"/>
            </w:tcMar>
            <w:vAlign w:val="center"/>
          </w:tcPr>
          <w:p w14:paraId="238AB55C">
            <w:pPr>
              <w:spacing w:before="0" w:after="0"/>
              <w:ind w:left="135"/>
              <w:jc w:val="left"/>
            </w:pPr>
            <w:r>
              <w:rPr>
                <w:rFonts w:ascii="Times New Roman" w:hAnsi="Times New Roman"/>
                <w:b w:val="0"/>
                <w:i w:val="0"/>
                <w:color w:val="000000"/>
                <w:sz w:val="24"/>
              </w:rPr>
              <w:t>А. Н. Островский. Драма «Гроза»</w:t>
            </w:r>
          </w:p>
        </w:tc>
        <w:tc>
          <w:tcPr>
            <w:tcW w:w="938" w:type="dxa"/>
            <w:tcMar>
              <w:top w:w="50" w:type="dxa"/>
              <w:left w:w="100" w:type="dxa"/>
            </w:tcMar>
            <w:vAlign w:val="center"/>
          </w:tcPr>
          <w:p w14:paraId="7B0DD785">
            <w:pPr>
              <w:spacing w:before="0" w:after="0" w:line="276" w:lineRule="auto"/>
              <w:ind w:left="135"/>
              <w:jc w:val="center"/>
            </w:pPr>
            <w:r>
              <w:rPr>
                <w:rFonts w:ascii="Times New Roman" w:hAnsi="Times New Roman"/>
                <w:b w:val="0"/>
                <w:i w:val="0"/>
                <w:color w:val="000000"/>
                <w:sz w:val="24"/>
              </w:rPr>
              <w:t xml:space="preserve"> 4 </w:t>
            </w:r>
          </w:p>
        </w:tc>
        <w:tc>
          <w:tcPr>
            <w:tcW w:w="1654" w:type="dxa"/>
            <w:tcMar>
              <w:top w:w="50" w:type="dxa"/>
              <w:left w:w="100" w:type="dxa"/>
            </w:tcMar>
            <w:vAlign w:val="center"/>
          </w:tcPr>
          <w:p w14:paraId="145FBD44">
            <w:pPr>
              <w:spacing w:before="0" w:after="0" w:line="276" w:lineRule="auto"/>
              <w:ind w:left="135"/>
              <w:jc w:val="center"/>
            </w:pPr>
          </w:p>
        </w:tc>
        <w:tc>
          <w:tcPr>
            <w:tcW w:w="1744" w:type="dxa"/>
            <w:tcMar>
              <w:top w:w="50" w:type="dxa"/>
              <w:left w:w="100" w:type="dxa"/>
            </w:tcMar>
            <w:vAlign w:val="center"/>
          </w:tcPr>
          <w:p w14:paraId="53D8B52D">
            <w:pPr>
              <w:spacing w:before="0" w:after="0" w:line="276" w:lineRule="auto"/>
              <w:ind w:left="135"/>
              <w:jc w:val="center"/>
            </w:pPr>
          </w:p>
        </w:tc>
        <w:tc>
          <w:tcPr>
            <w:tcW w:w="2536" w:type="dxa"/>
            <w:tcMar>
              <w:top w:w="50" w:type="dxa"/>
              <w:left w:w="100" w:type="dxa"/>
            </w:tcMar>
            <w:vAlign w:val="center"/>
          </w:tcPr>
          <w:p w14:paraId="66C53AE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"https://m.edsoo.ru/e20b36e4" \h </w:instrText>
            </w:r>
            <w:r>
              <w:fldChar w:fldCharType="separate"/>
            </w:r>
            <w:r>
              <w:rPr>
                <w:rFonts w:ascii="Times New Roman" w:hAnsi="Times New Roman"/>
                <w:b w:val="0"/>
                <w:i w:val="0"/>
                <w:color w:val="0000FF"/>
                <w:sz w:val="22"/>
                <w:u w:val="single"/>
              </w:rPr>
              <w:t>https://m.edsoo.ru/e20b36e4</w:t>
            </w:r>
            <w:r>
              <w:rPr>
                <w:rFonts w:ascii="Times New Roman" w:hAnsi="Times New Roman"/>
                <w:b w:val="0"/>
                <w:i w:val="0"/>
                <w:color w:val="0000FF"/>
                <w:sz w:val="22"/>
                <w:u w:val="single"/>
              </w:rPr>
              <w:fldChar w:fldCharType="end"/>
            </w:r>
          </w:p>
        </w:tc>
      </w:tr>
      <w:tr w14:paraId="239709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5EAE0236">
            <w:pPr>
              <w:spacing w:before="0" w:after="0"/>
              <w:ind w:left="0"/>
              <w:jc w:val="left"/>
            </w:pPr>
            <w:r>
              <w:rPr>
                <w:rFonts w:ascii="Times New Roman" w:hAnsi="Times New Roman"/>
                <w:b w:val="0"/>
                <w:i w:val="0"/>
                <w:color w:val="000000"/>
                <w:sz w:val="24"/>
              </w:rPr>
              <w:t>2.2</w:t>
            </w:r>
          </w:p>
        </w:tc>
        <w:tc>
          <w:tcPr>
            <w:tcW w:w="3256" w:type="dxa"/>
            <w:tcMar>
              <w:top w:w="50" w:type="dxa"/>
              <w:left w:w="100" w:type="dxa"/>
            </w:tcMar>
            <w:vAlign w:val="center"/>
          </w:tcPr>
          <w:p w14:paraId="4587F96C">
            <w:pPr>
              <w:spacing w:before="0" w:after="0"/>
              <w:ind w:left="135"/>
              <w:jc w:val="left"/>
            </w:pPr>
            <w:r>
              <w:rPr>
                <w:rFonts w:ascii="Times New Roman" w:hAnsi="Times New Roman"/>
                <w:b w:val="0"/>
                <w:i w:val="0"/>
                <w:color w:val="000000"/>
                <w:sz w:val="24"/>
              </w:rPr>
              <w:t>И. А. Гончаров. Роман «Обломов»</w:t>
            </w:r>
          </w:p>
        </w:tc>
        <w:tc>
          <w:tcPr>
            <w:tcW w:w="938" w:type="dxa"/>
            <w:tcMar>
              <w:top w:w="50" w:type="dxa"/>
              <w:left w:w="100" w:type="dxa"/>
            </w:tcMar>
            <w:vAlign w:val="center"/>
          </w:tcPr>
          <w:p w14:paraId="52A21E4E">
            <w:pPr>
              <w:spacing w:before="0" w:after="0" w:line="276" w:lineRule="auto"/>
              <w:ind w:left="135"/>
              <w:jc w:val="center"/>
            </w:pPr>
            <w:r>
              <w:rPr>
                <w:rFonts w:ascii="Times New Roman" w:hAnsi="Times New Roman"/>
                <w:b w:val="0"/>
                <w:i w:val="0"/>
                <w:color w:val="000000"/>
                <w:sz w:val="24"/>
              </w:rPr>
              <w:t xml:space="preserve"> 5 </w:t>
            </w:r>
          </w:p>
        </w:tc>
        <w:tc>
          <w:tcPr>
            <w:tcW w:w="1654" w:type="dxa"/>
            <w:tcMar>
              <w:top w:w="50" w:type="dxa"/>
              <w:left w:w="100" w:type="dxa"/>
            </w:tcMar>
            <w:vAlign w:val="center"/>
          </w:tcPr>
          <w:p w14:paraId="34C6F498">
            <w:pPr>
              <w:spacing w:before="0" w:after="0" w:line="276" w:lineRule="auto"/>
              <w:ind w:left="135"/>
              <w:jc w:val="center"/>
            </w:pPr>
          </w:p>
        </w:tc>
        <w:tc>
          <w:tcPr>
            <w:tcW w:w="1744" w:type="dxa"/>
            <w:tcMar>
              <w:top w:w="50" w:type="dxa"/>
              <w:left w:w="100" w:type="dxa"/>
            </w:tcMar>
            <w:vAlign w:val="center"/>
          </w:tcPr>
          <w:p w14:paraId="2A980B67">
            <w:pPr>
              <w:spacing w:before="0" w:after="0" w:line="276" w:lineRule="auto"/>
              <w:ind w:left="135"/>
              <w:jc w:val="center"/>
            </w:pPr>
          </w:p>
        </w:tc>
        <w:tc>
          <w:tcPr>
            <w:tcW w:w="2536" w:type="dxa"/>
            <w:tcMar>
              <w:top w:w="50" w:type="dxa"/>
              <w:left w:w="100" w:type="dxa"/>
            </w:tcMar>
            <w:vAlign w:val="center"/>
          </w:tcPr>
          <w:p w14:paraId="750BABC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"https://m.edsoo.ru/e20b36e4" \h </w:instrText>
            </w:r>
            <w:r>
              <w:fldChar w:fldCharType="separate"/>
            </w:r>
            <w:r>
              <w:rPr>
                <w:rFonts w:ascii="Times New Roman" w:hAnsi="Times New Roman"/>
                <w:b w:val="0"/>
                <w:i w:val="0"/>
                <w:color w:val="0000FF"/>
                <w:sz w:val="22"/>
                <w:u w:val="single"/>
              </w:rPr>
              <w:t>https://m.edsoo.ru/e20b36e4</w:t>
            </w:r>
            <w:r>
              <w:rPr>
                <w:rFonts w:ascii="Times New Roman" w:hAnsi="Times New Roman"/>
                <w:b w:val="0"/>
                <w:i w:val="0"/>
                <w:color w:val="0000FF"/>
                <w:sz w:val="22"/>
                <w:u w:val="single"/>
              </w:rPr>
              <w:fldChar w:fldCharType="end"/>
            </w:r>
          </w:p>
        </w:tc>
      </w:tr>
      <w:tr w14:paraId="7ECC3B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72AC5849">
            <w:pPr>
              <w:spacing w:before="0" w:after="0"/>
              <w:ind w:left="0"/>
              <w:jc w:val="left"/>
            </w:pPr>
            <w:r>
              <w:rPr>
                <w:rFonts w:ascii="Times New Roman" w:hAnsi="Times New Roman"/>
                <w:b w:val="0"/>
                <w:i w:val="0"/>
                <w:color w:val="000000"/>
                <w:sz w:val="24"/>
              </w:rPr>
              <w:t>2.3</w:t>
            </w:r>
          </w:p>
        </w:tc>
        <w:tc>
          <w:tcPr>
            <w:tcW w:w="3256" w:type="dxa"/>
            <w:tcMar>
              <w:top w:w="50" w:type="dxa"/>
              <w:left w:w="100" w:type="dxa"/>
            </w:tcMar>
            <w:vAlign w:val="center"/>
          </w:tcPr>
          <w:p w14:paraId="63933B82">
            <w:pPr>
              <w:spacing w:before="0" w:after="0"/>
              <w:ind w:left="135"/>
              <w:jc w:val="left"/>
            </w:pPr>
            <w:r>
              <w:rPr>
                <w:rFonts w:ascii="Times New Roman" w:hAnsi="Times New Roman"/>
                <w:b w:val="0"/>
                <w:i w:val="0"/>
                <w:color w:val="000000"/>
                <w:sz w:val="24"/>
              </w:rPr>
              <w:t>И. С. Тургенев. Роман «Отцы и дети»</w:t>
            </w:r>
          </w:p>
        </w:tc>
        <w:tc>
          <w:tcPr>
            <w:tcW w:w="938" w:type="dxa"/>
            <w:tcMar>
              <w:top w:w="50" w:type="dxa"/>
              <w:left w:w="100" w:type="dxa"/>
            </w:tcMar>
            <w:vAlign w:val="center"/>
          </w:tcPr>
          <w:p w14:paraId="33F8494C">
            <w:pPr>
              <w:spacing w:before="0" w:after="0" w:line="276" w:lineRule="auto"/>
              <w:ind w:left="135"/>
              <w:jc w:val="center"/>
            </w:pPr>
            <w:r>
              <w:rPr>
                <w:rFonts w:ascii="Times New Roman" w:hAnsi="Times New Roman"/>
                <w:b w:val="0"/>
                <w:i w:val="0"/>
                <w:color w:val="000000"/>
                <w:sz w:val="24"/>
              </w:rPr>
              <w:t xml:space="preserve"> 6 </w:t>
            </w:r>
          </w:p>
        </w:tc>
        <w:tc>
          <w:tcPr>
            <w:tcW w:w="1654" w:type="dxa"/>
            <w:tcMar>
              <w:top w:w="50" w:type="dxa"/>
              <w:left w:w="100" w:type="dxa"/>
            </w:tcMar>
            <w:vAlign w:val="center"/>
          </w:tcPr>
          <w:p w14:paraId="505202C4">
            <w:pPr>
              <w:spacing w:before="0" w:after="0" w:line="276" w:lineRule="auto"/>
              <w:ind w:left="135"/>
              <w:jc w:val="center"/>
            </w:pPr>
          </w:p>
        </w:tc>
        <w:tc>
          <w:tcPr>
            <w:tcW w:w="1744" w:type="dxa"/>
            <w:tcMar>
              <w:top w:w="50" w:type="dxa"/>
              <w:left w:w="100" w:type="dxa"/>
            </w:tcMar>
            <w:vAlign w:val="center"/>
          </w:tcPr>
          <w:p w14:paraId="5384DB1A">
            <w:pPr>
              <w:spacing w:before="0" w:after="0" w:line="276" w:lineRule="auto"/>
              <w:ind w:left="135"/>
              <w:jc w:val="center"/>
            </w:pPr>
          </w:p>
        </w:tc>
        <w:tc>
          <w:tcPr>
            <w:tcW w:w="2536" w:type="dxa"/>
            <w:tcMar>
              <w:top w:w="50" w:type="dxa"/>
              <w:left w:w="100" w:type="dxa"/>
            </w:tcMar>
            <w:vAlign w:val="center"/>
          </w:tcPr>
          <w:p w14:paraId="5E0B79C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"https://m.edsoo.ru/e20b36e4" \h </w:instrText>
            </w:r>
            <w:r>
              <w:fldChar w:fldCharType="separate"/>
            </w:r>
            <w:r>
              <w:rPr>
                <w:rFonts w:ascii="Times New Roman" w:hAnsi="Times New Roman"/>
                <w:b w:val="0"/>
                <w:i w:val="0"/>
                <w:color w:val="0000FF"/>
                <w:sz w:val="22"/>
                <w:u w:val="single"/>
              </w:rPr>
              <w:t>https://m.edsoo.ru/e20b36e4</w:t>
            </w:r>
            <w:r>
              <w:rPr>
                <w:rFonts w:ascii="Times New Roman" w:hAnsi="Times New Roman"/>
                <w:b w:val="0"/>
                <w:i w:val="0"/>
                <w:color w:val="0000FF"/>
                <w:sz w:val="22"/>
                <w:u w:val="single"/>
              </w:rPr>
              <w:fldChar w:fldCharType="end"/>
            </w:r>
          </w:p>
        </w:tc>
      </w:tr>
      <w:tr w14:paraId="6EC44A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4BE184F6">
            <w:pPr>
              <w:spacing w:before="0" w:after="0"/>
              <w:ind w:left="0"/>
              <w:jc w:val="left"/>
            </w:pPr>
            <w:r>
              <w:rPr>
                <w:rFonts w:ascii="Times New Roman" w:hAnsi="Times New Roman"/>
                <w:b w:val="0"/>
                <w:i w:val="0"/>
                <w:color w:val="000000"/>
                <w:sz w:val="24"/>
              </w:rPr>
              <w:t>2.4</w:t>
            </w:r>
          </w:p>
        </w:tc>
        <w:tc>
          <w:tcPr>
            <w:tcW w:w="3256" w:type="dxa"/>
            <w:tcMar>
              <w:top w:w="50" w:type="dxa"/>
              <w:left w:w="100" w:type="dxa"/>
            </w:tcMar>
            <w:vAlign w:val="center"/>
          </w:tcPr>
          <w:p w14:paraId="7C43F0FA">
            <w:pPr>
              <w:spacing w:before="0" w:after="0"/>
              <w:ind w:left="135"/>
              <w:jc w:val="left"/>
            </w:pPr>
            <w:r>
              <w:rPr>
                <w:rFonts w:ascii="Times New Roman" w:hAnsi="Times New Roman"/>
                <w:b w:val="0"/>
                <w:i w:val="0"/>
                <w:color w:val="000000"/>
                <w:sz w:val="24"/>
              </w:rPr>
              <w:t>Ф. И. Тютчев. Стихотворения (не менее трёх по выбору). Например, «Silentium!», «Не то, что мните вы, природа...», «Умом Россию не понять…», «О, как убийственно мы любим...», «Нам не дано предугадать…», «К. Б.» («Я встретил вас — и всё былое...») и др.</w:t>
            </w:r>
          </w:p>
        </w:tc>
        <w:tc>
          <w:tcPr>
            <w:tcW w:w="938" w:type="dxa"/>
            <w:tcMar>
              <w:top w:w="50" w:type="dxa"/>
              <w:left w:w="100" w:type="dxa"/>
            </w:tcMar>
            <w:vAlign w:val="center"/>
          </w:tcPr>
          <w:p w14:paraId="2E7330D8">
            <w:pPr>
              <w:spacing w:before="0" w:after="0" w:line="276" w:lineRule="auto"/>
              <w:ind w:left="135"/>
              <w:jc w:val="center"/>
            </w:pPr>
            <w:r>
              <w:rPr>
                <w:rFonts w:ascii="Times New Roman" w:hAnsi="Times New Roman"/>
                <w:b w:val="0"/>
                <w:i w:val="0"/>
                <w:color w:val="000000"/>
                <w:sz w:val="24"/>
              </w:rPr>
              <w:t xml:space="preserve"> 3 </w:t>
            </w:r>
          </w:p>
        </w:tc>
        <w:tc>
          <w:tcPr>
            <w:tcW w:w="1654" w:type="dxa"/>
            <w:tcMar>
              <w:top w:w="50" w:type="dxa"/>
              <w:left w:w="100" w:type="dxa"/>
            </w:tcMar>
            <w:vAlign w:val="center"/>
          </w:tcPr>
          <w:p w14:paraId="064A28AD">
            <w:pPr>
              <w:spacing w:before="0" w:after="0" w:line="276" w:lineRule="auto"/>
              <w:ind w:left="135"/>
              <w:jc w:val="center"/>
            </w:pPr>
          </w:p>
        </w:tc>
        <w:tc>
          <w:tcPr>
            <w:tcW w:w="1744" w:type="dxa"/>
            <w:tcMar>
              <w:top w:w="50" w:type="dxa"/>
              <w:left w:w="100" w:type="dxa"/>
            </w:tcMar>
            <w:vAlign w:val="center"/>
          </w:tcPr>
          <w:p w14:paraId="1A563F1F">
            <w:pPr>
              <w:spacing w:before="0" w:after="0" w:line="276" w:lineRule="auto"/>
              <w:ind w:left="135"/>
              <w:jc w:val="center"/>
            </w:pPr>
          </w:p>
        </w:tc>
        <w:tc>
          <w:tcPr>
            <w:tcW w:w="2536" w:type="dxa"/>
            <w:tcMar>
              <w:top w:w="50" w:type="dxa"/>
              <w:left w:w="100" w:type="dxa"/>
            </w:tcMar>
            <w:vAlign w:val="center"/>
          </w:tcPr>
          <w:p w14:paraId="1E0C96D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"https://m.edsoo.ru/e20b36e4" \h </w:instrText>
            </w:r>
            <w:r>
              <w:fldChar w:fldCharType="separate"/>
            </w:r>
            <w:r>
              <w:rPr>
                <w:rFonts w:ascii="Times New Roman" w:hAnsi="Times New Roman"/>
                <w:b w:val="0"/>
                <w:i w:val="0"/>
                <w:color w:val="0000FF"/>
                <w:sz w:val="22"/>
                <w:u w:val="single"/>
              </w:rPr>
              <w:t>https://m.edsoo.ru/e20b36e4</w:t>
            </w:r>
            <w:r>
              <w:rPr>
                <w:rFonts w:ascii="Times New Roman" w:hAnsi="Times New Roman"/>
                <w:b w:val="0"/>
                <w:i w:val="0"/>
                <w:color w:val="0000FF"/>
                <w:sz w:val="22"/>
                <w:u w:val="single"/>
              </w:rPr>
              <w:fldChar w:fldCharType="end"/>
            </w:r>
          </w:p>
        </w:tc>
      </w:tr>
      <w:tr w14:paraId="720B9F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67E1119A">
            <w:pPr>
              <w:spacing w:before="0" w:after="0"/>
              <w:ind w:left="0"/>
              <w:jc w:val="left"/>
            </w:pPr>
            <w:r>
              <w:rPr>
                <w:rFonts w:ascii="Times New Roman" w:hAnsi="Times New Roman"/>
                <w:b w:val="0"/>
                <w:i w:val="0"/>
                <w:color w:val="000000"/>
                <w:sz w:val="24"/>
              </w:rPr>
              <w:t>2.5</w:t>
            </w:r>
          </w:p>
        </w:tc>
        <w:tc>
          <w:tcPr>
            <w:tcW w:w="3256" w:type="dxa"/>
            <w:tcMar>
              <w:top w:w="50" w:type="dxa"/>
              <w:left w:w="100" w:type="dxa"/>
            </w:tcMar>
            <w:vAlign w:val="center"/>
          </w:tcPr>
          <w:p w14:paraId="286327D9">
            <w:pPr>
              <w:spacing w:before="0" w:after="0"/>
              <w:ind w:left="135"/>
              <w:jc w:val="left"/>
            </w:pPr>
            <w:r>
              <w:rPr>
                <w:rFonts w:ascii="Times New Roman" w:hAnsi="Times New Roman"/>
                <w:b w:val="0"/>
                <w:i w:val="0"/>
                <w:color w:val="000000"/>
                <w:sz w:val="24"/>
              </w:rPr>
              <w:t>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Поэма «Кому на Руси жить хорошо»</w:t>
            </w:r>
          </w:p>
        </w:tc>
        <w:tc>
          <w:tcPr>
            <w:tcW w:w="938" w:type="dxa"/>
            <w:tcMar>
              <w:top w:w="50" w:type="dxa"/>
              <w:left w:w="100" w:type="dxa"/>
            </w:tcMar>
            <w:vAlign w:val="center"/>
          </w:tcPr>
          <w:p w14:paraId="4D2E90D8">
            <w:pPr>
              <w:spacing w:before="0" w:after="0" w:line="276" w:lineRule="auto"/>
              <w:ind w:left="135"/>
              <w:jc w:val="center"/>
            </w:pPr>
            <w:r>
              <w:rPr>
                <w:rFonts w:ascii="Times New Roman" w:hAnsi="Times New Roman"/>
                <w:b w:val="0"/>
                <w:i w:val="0"/>
                <w:color w:val="000000"/>
                <w:sz w:val="24"/>
              </w:rPr>
              <w:t xml:space="preserve"> 5 </w:t>
            </w:r>
          </w:p>
        </w:tc>
        <w:tc>
          <w:tcPr>
            <w:tcW w:w="1654" w:type="dxa"/>
            <w:tcMar>
              <w:top w:w="50" w:type="dxa"/>
              <w:left w:w="100" w:type="dxa"/>
            </w:tcMar>
            <w:vAlign w:val="center"/>
          </w:tcPr>
          <w:p w14:paraId="3EB10346">
            <w:pPr>
              <w:spacing w:before="0" w:after="0" w:line="276" w:lineRule="auto"/>
              <w:ind w:left="135"/>
              <w:jc w:val="center"/>
            </w:pPr>
          </w:p>
        </w:tc>
        <w:tc>
          <w:tcPr>
            <w:tcW w:w="1744" w:type="dxa"/>
            <w:tcMar>
              <w:top w:w="50" w:type="dxa"/>
              <w:left w:w="100" w:type="dxa"/>
            </w:tcMar>
            <w:vAlign w:val="center"/>
          </w:tcPr>
          <w:p w14:paraId="3B5ED548">
            <w:pPr>
              <w:spacing w:before="0" w:after="0" w:line="276" w:lineRule="auto"/>
              <w:ind w:left="135"/>
              <w:jc w:val="center"/>
            </w:pPr>
          </w:p>
        </w:tc>
        <w:tc>
          <w:tcPr>
            <w:tcW w:w="2536" w:type="dxa"/>
            <w:tcMar>
              <w:top w:w="50" w:type="dxa"/>
              <w:left w:w="100" w:type="dxa"/>
            </w:tcMar>
            <w:vAlign w:val="center"/>
          </w:tcPr>
          <w:p w14:paraId="509ED66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"https://m.edsoo.ru/e20b36e4" \h </w:instrText>
            </w:r>
            <w:r>
              <w:fldChar w:fldCharType="separate"/>
            </w:r>
            <w:r>
              <w:rPr>
                <w:rFonts w:ascii="Times New Roman" w:hAnsi="Times New Roman"/>
                <w:b w:val="0"/>
                <w:i w:val="0"/>
                <w:color w:val="0000FF"/>
                <w:sz w:val="22"/>
                <w:u w:val="single"/>
              </w:rPr>
              <w:t>https://m.edsoo.ru/e20b36e4</w:t>
            </w:r>
            <w:r>
              <w:rPr>
                <w:rFonts w:ascii="Times New Roman" w:hAnsi="Times New Roman"/>
                <w:b w:val="0"/>
                <w:i w:val="0"/>
                <w:color w:val="0000FF"/>
                <w:sz w:val="22"/>
                <w:u w:val="single"/>
              </w:rPr>
              <w:fldChar w:fldCharType="end"/>
            </w:r>
          </w:p>
        </w:tc>
      </w:tr>
      <w:tr w14:paraId="6FCE52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46D24414">
            <w:pPr>
              <w:spacing w:before="0" w:after="0"/>
              <w:ind w:left="0"/>
              <w:jc w:val="left"/>
            </w:pPr>
            <w:r>
              <w:rPr>
                <w:rFonts w:ascii="Times New Roman" w:hAnsi="Times New Roman"/>
                <w:b w:val="0"/>
                <w:i w:val="0"/>
                <w:color w:val="000000"/>
                <w:sz w:val="24"/>
              </w:rPr>
              <w:t>2.6</w:t>
            </w:r>
          </w:p>
        </w:tc>
        <w:tc>
          <w:tcPr>
            <w:tcW w:w="3256" w:type="dxa"/>
            <w:tcMar>
              <w:top w:w="50" w:type="dxa"/>
              <w:left w:w="100" w:type="dxa"/>
            </w:tcMar>
            <w:vAlign w:val="center"/>
          </w:tcPr>
          <w:p w14:paraId="1EA1E14A">
            <w:pPr>
              <w:spacing w:before="0" w:after="0"/>
              <w:ind w:left="135"/>
              <w:jc w:val="left"/>
            </w:pPr>
            <w:r>
              <w:rPr>
                <w:rFonts w:ascii="Times New Roman" w:hAnsi="Times New Roman"/>
                <w:b w:val="0"/>
                <w:i w:val="0"/>
                <w:color w:val="000000"/>
                <w:sz w:val="24"/>
              </w:rPr>
              <w:t>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p>
        </w:tc>
        <w:tc>
          <w:tcPr>
            <w:tcW w:w="938" w:type="dxa"/>
            <w:tcMar>
              <w:top w:w="50" w:type="dxa"/>
              <w:left w:w="100" w:type="dxa"/>
            </w:tcMar>
            <w:vAlign w:val="center"/>
          </w:tcPr>
          <w:p w14:paraId="374F99B2">
            <w:pPr>
              <w:spacing w:before="0" w:after="0" w:line="276" w:lineRule="auto"/>
              <w:ind w:left="135"/>
              <w:jc w:val="center"/>
            </w:pPr>
            <w:r>
              <w:rPr>
                <w:rFonts w:ascii="Times New Roman" w:hAnsi="Times New Roman"/>
                <w:b w:val="0"/>
                <w:i w:val="0"/>
                <w:color w:val="000000"/>
                <w:sz w:val="24"/>
              </w:rPr>
              <w:t xml:space="preserve"> 3 </w:t>
            </w:r>
          </w:p>
        </w:tc>
        <w:tc>
          <w:tcPr>
            <w:tcW w:w="1654" w:type="dxa"/>
            <w:tcMar>
              <w:top w:w="50" w:type="dxa"/>
              <w:left w:w="100" w:type="dxa"/>
            </w:tcMar>
            <w:vAlign w:val="center"/>
          </w:tcPr>
          <w:p w14:paraId="441C8342">
            <w:pPr>
              <w:spacing w:before="0" w:after="0" w:line="276" w:lineRule="auto"/>
              <w:ind w:left="135"/>
              <w:jc w:val="center"/>
            </w:pPr>
          </w:p>
        </w:tc>
        <w:tc>
          <w:tcPr>
            <w:tcW w:w="1744" w:type="dxa"/>
            <w:tcMar>
              <w:top w:w="50" w:type="dxa"/>
              <w:left w:w="100" w:type="dxa"/>
            </w:tcMar>
            <w:vAlign w:val="center"/>
          </w:tcPr>
          <w:p w14:paraId="1FBC6AA0">
            <w:pPr>
              <w:spacing w:before="0" w:after="0" w:line="276" w:lineRule="auto"/>
              <w:ind w:left="135"/>
              <w:jc w:val="center"/>
            </w:pPr>
          </w:p>
        </w:tc>
        <w:tc>
          <w:tcPr>
            <w:tcW w:w="2536" w:type="dxa"/>
            <w:tcMar>
              <w:top w:w="50" w:type="dxa"/>
              <w:left w:w="100" w:type="dxa"/>
            </w:tcMar>
            <w:vAlign w:val="center"/>
          </w:tcPr>
          <w:p w14:paraId="5437174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"https://m.edsoo.ru/e20b36e4" \h </w:instrText>
            </w:r>
            <w:r>
              <w:fldChar w:fldCharType="separate"/>
            </w:r>
            <w:r>
              <w:rPr>
                <w:rFonts w:ascii="Times New Roman" w:hAnsi="Times New Roman"/>
                <w:b w:val="0"/>
                <w:i w:val="0"/>
                <w:color w:val="0000FF"/>
                <w:sz w:val="22"/>
                <w:u w:val="single"/>
              </w:rPr>
              <w:t>https://m.edsoo.ru/e20b36e4</w:t>
            </w:r>
            <w:r>
              <w:rPr>
                <w:rFonts w:ascii="Times New Roman" w:hAnsi="Times New Roman"/>
                <w:b w:val="0"/>
                <w:i w:val="0"/>
                <w:color w:val="0000FF"/>
                <w:sz w:val="22"/>
                <w:u w:val="single"/>
              </w:rPr>
              <w:fldChar w:fldCharType="end"/>
            </w:r>
          </w:p>
        </w:tc>
      </w:tr>
      <w:tr w14:paraId="18D199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57E5A48D">
            <w:pPr>
              <w:spacing w:before="0" w:after="0"/>
              <w:ind w:left="0"/>
              <w:jc w:val="left"/>
            </w:pPr>
            <w:r>
              <w:rPr>
                <w:rFonts w:ascii="Times New Roman" w:hAnsi="Times New Roman"/>
                <w:b w:val="0"/>
                <w:i w:val="0"/>
                <w:color w:val="000000"/>
                <w:sz w:val="24"/>
              </w:rPr>
              <w:t>2.7</w:t>
            </w:r>
          </w:p>
        </w:tc>
        <w:tc>
          <w:tcPr>
            <w:tcW w:w="3256" w:type="dxa"/>
            <w:tcMar>
              <w:top w:w="50" w:type="dxa"/>
              <w:left w:w="100" w:type="dxa"/>
            </w:tcMar>
            <w:vAlign w:val="center"/>
          </w:tcPr>
          <w:p w14:paraId="561B9456">
            <w:pPr>
              <w:spacing w:before="0" w:after="0"/>
              <w:ind w:left="135"/>
              <w:jc w:val="left"/>
            </w:pPr>
            <w:r>
              <w:rPr>
                <w:rFonts w:ascii="Times New Roman" w:hAnsi="Times New Roman"/>
                <w:b w:val="0"/>
                <w:i w:val="0"/>
                <w:color w:val="000000"/>
                <w:sz w:val="24"/>
              </w:rPr>
              <w:t>М. 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14:paraId="5FFE2DD8">
            <w:pPr>
              <w:spacing w:before="0" w:after="0" w:line="276" w:lineRule="auto"/>
              <w:ind w:left="135"/>
              <w:jc w:val="center"/>
            </w:pPr>
            <w:r>
              <w:rPr>
                <w:rFonts w:ascii="Times New Roman" w:hAnsi="Times New Roman"/>
                <w:b w:val="0"/>
                <w:i w:val="0"/>
                <w:color w:val="000000"/>
                <w:sz w:val="24"/>
              </w:rPr>
              <w:t xml:space="preserve"> 3 </w:t>
            </w:r>
          </w:p>
        </w:tc>
        <w:tc>
          <w:tcPr>
            <w:tcW w:w="1654" w:type="dxa"/>
            <w:tcMar>
              <w:top w:w="50" w:type="dxa"/>
              <w:left w:w="100" w:type="dxa"/>
            </w:tcMar>
            <w:vAlign w:val="center"/>
          </w:tcPr>
          <w:p w14:paraId="6103DDB9">
            <w:pPr>
              <w:spacing w:before="0" w:after="0" w:line="276" w:lineRule="auto"/>
              <w:ind w:left="135"/>
              <w:jc w:val="center"/>
            </w:pPr>
          </w:p>
        </w:tc>
        <w:tc>
          <w:tcPr>
            <w:tcW w:w="1744" w:type="dxa"/>
            <w:tcMar>
              <w:top w:w="50" w:type="dxa"/>
              <w:left w:w="100" w:type="dxa"/>
            </w:tcMar>
            <w:vAlign w:val="center"/>
          </w:tcPr>
          <w:p w14:paraId="748158F0">
            <w:pPr>
              <w:spacing w:before="0" w:after="0" w:line="276" w:lineRule="auto"/>
              <w:ind w:left="135"/>
              <w:jc w:val="center"/>
            </w:pPr>
          </w:p>
        </w:tc>
        <w:tc>
          <w:tcPr>
            <w:tcW w:w="2536" w:type="dxa"/>
            <w:tcMar>
              <w:top w:w="50" w:type="dxa"/>
              <w:left w:w="100" w:type="dxa"/>
            </w:tcMar>
            <w:vAlign w:val="center"/>
          </w:tcPr>
          <w:p w14:paraId="403CBFF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"https://m.edsoo.ru/e20b36e4" \h </w:instrText>
            </w:r>
            <w:r>
              <w:fldChar w:fldCharType="separate"/>
            </w:r>
            <w:r>
              <w:rPr>
                <w:rFonts w:ascii="Times New Roman" w:hAnsi="Times New Roman"/>
                <w:b w:val="0"/>
                <w:i w:val="0"/>
                <w:color w:val="0000FF"/>
                <w:sz w:val="22"/>
                <w:u w:val="single"/>
              </w:rPr>
              <w:t>https://m.edsoo.ru/e20b36e4</w:t>
            </w:r>
            <w:r>
              <w:rPr>
                <w:rFonts w:ascii="Times New Roman" w:hAnsi="Times New Roman"/>
                <w:b w:val="0"/>
                <w:i w:val="0"/>
                <w:color w:val="0000FF"/>
                <w:sz w:val="22"/>
                <w:u w:val="single"/>
              </w:rPr>
              <w:fldChar w:fldCharType="end"/>
            </w:r>
          </w:p>
        </w:tc>
      </w:tr>
      <w:tr w14:paraId="6C660F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3DE0D5AC">
            <w:pPr>
              <w:spacing w:before="0" w:after="0"/>
              <w:ind w:left="0"/>
              <w:jc w:val="left"/>
            </w:pPr>
            <w:r>
              <w:rPr>
                <w:rFonts w:ascii="Times New Roman" w:hAnsi="Times New Roman"/>
                <w:b w:val="0"/>
                <w:i w:val="0"/>
                <w:color w:val="000000"/>
                <w:sz w:val="24"/>
              </w:rPr>
              <w:t>2.8</w:t>
            </w:r>
          </w:p>
        </w:tc>
        <w:tc>
          <w:tcPr>
            <w:tcW w:w="3256" w:type="dxa"/>
            <w:tcMar>
              <w:top w:w="50" w:type="dxa"/>
              <w:left w:w="100" w:type="dxa"/>
            </w:tcMar>
            <w:vAlign w:val="center"/>
          </w:tcPr>
          <w:p w14:paraId="698D3A53">
            <w:pPr>
              <w:spacing w:before="0" w:after="0"/>
              <w:ind w:left="135"/>
              <w:jc w:val="left"/>
            </w:pPr>
            <w:r>
              <w:rPr>
                <w:rFonts w:ascii="Times New Roman" w:hAnsi="Times New Roman"/>
                <w:b w:val="0"/>
                <w:i w:val="0"/>
                <w:color w:val="000000"/>
                <w:sz w:val="24"/>
              </w:rPr>
              <w:t>Ф. М. Достоевский. Роман «Преступление и наказание»</w:t>
            </w:r>
          </w:p>
        </w:tc>
        <w:tc>
          <w:tcPr>
            <w:tcW w:w="938" w:type="dxa"/>
            <w:tcMar>
              <w:top w:w="50" w:type="dxa"/>
              <w:left w:w="100" w:type="dxa"/>
            </w:tcMar>
            <w:vAlign w:val="center"/>
          </w:tcPr>
          <w:p w14:paraId="0773CB92">
            <w:pPr>
              <w:spacing w:before="0" w:after="0" w:line="276" w:lineRule="auto"/>
              <w:ind w:left="135"/>
              <w:jc w:val="center"/>
            </w:pPr>
            <w:r>
              <w:rPr>
                <w:rFonts w:ascii="Times New Roman" w:hAnsi="Times New Roman"/>
                <w:b w:val="0"/>
                <w:i w:val="0"/>
                <w:color w:val="000000"/>
                <w:sz w:val="24"/>
              </w:rPr>
              <w:t xml:space="preserve"> 10 </w:t>
            </w:r>
          </w:p>
        </w:tc>
        <w:tc>
          <w:tcPr>
            <w:tcW w:w="1654" w:type="dxa"/>
            <w:tcMar>
              <w:top w:w="50" w:type="dxa"/>
              <w:left w:w="100" w:type="dxa"/>
            </w:tcMar>
            <w:vAlign w:val="center"/>
          </w:tcPr>
          <w:p w14:paraId="2AA17F1E">
            <w:pPr>
              <w:spacing w:before="0" w:after="0" w:line="276" w:lineRule="auto"/>
              <w:ind w:left="135"/>
              <w:jc w:val="center"/>
            </w:pPr>
          </w:p>
        </w:tc>
        <w:tc>
          <w:tcPr>
            <w:tcW w:w="1744" w:type="dxa"/>
            <w:tcMar>
              <w:top w:w="50" w:type="dxa"/>
              <w:left w:w="100" w:type="dxa"/>
            </w:tcMar>
            <w:vAlign w:val="center"/>
          </w:tcPr>
          <w:p w14:paraId="607CCDF3">
            <w:pPr>
              <w:spacing w:before="0" w:after="0" w:line="276" w:lineRule="auto"/>
              <w:ind w:left="135"/>
              <w:jc w:val="center"/>
            </w:pPr>
          </w:p>
        </w:tc>
        <w:tc>
          <w:tcPr>
            <w:tcW w:w="2536" w:type="dxa"/>
            <w:tcMar>
              <w:top w:w="50" w:type="dxa"/>
              <w:left w:w="100" w:type="dxa"/>
            </w:tcMar>
            <w:vAlign w:val="center"/>
          </w:tcPr>
          <w:p w14:paraId="68296F5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"https://m.edsoo.ru/e20b36e4" \h </w:instrText>
            </w:r>
            <w:r>
              <w:fldChar w:fldCharType="separate"/>
            </w:r>
            <w:r>
              <w:rPr>
                <w:rFonts w:ascii="Times New Roman" w:hAnsi="Times New Roman"/>
                <w:b w:val="0"/>
                <w:i w:val="0"/>
                <w:color w:val="0000FF"/>
                <w:sz w:val="22"/>
                <w:u w:val="single"/>
              </w:rPr>
              <w:t>https://m.edsoo.ru/e20b36e4</w:t>
            </w:r>
            <w:r>
              <w:rPr>
                <w:rFonts w:ascii="Times New Roman" w:hAnsi="Times New Roman"/>
                <w:b w:val="0"/>
                <w:i w:val="0"/>
                <w:color w:val="0000FF"/>
                <w:sz w:val="22"/>
                <w:u w:val="single"/>
              </w:rPr>
              <w:fldChar w:fldCharType="end"/>
            </w:r>
          </w:p>
        </w:tc>
      </w:tr>
      <w:tr w14:paraId="42BC83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75EB7BAF">
            <w:pPr>
              <w:spacing w:before="0" w:after="0"/>
              <w:ind w:left="0"/>
              <w:jc w:val="left"/>
            </w:pPr>
            <w:r>
              <w:rPr>
                <w:rFonts w:ascii="Times New Roman" w:hAnsi="Times New Roman"/>
                <w:b w:val="0"/>
                <w:i w:val="0"/>
                <w:color w:val="000000"/>
                <w:sz w:val="24"/>
              </w:rPr>
              <w:t>2.9</w:t>
            </w:r>
          </w:p>
        </w:tc>
        <w:tc>
          <w:tcPr>
            <w:tcW w:w="3256" w:type="dxa"/>
            <w:tcMar>
              <w:top w:w="50" w:type="dxa"/>
              <w:left w:w="100" w:type="dxa"/>
            </w:tcMar>
            <w:vAlign w:val="center"/>
          </w:tcPr>
          <w:p w14:paraId="0315066C">
            <w:pPr>
              <w:spacing w:before="0" w:after="0"/>
              <w:ind w:left="135"/>
              <w:jc w:val="left"/>
            </w:pPr>
            <w:r>
              <w:rPr>
                <w:rFonts w:ascii="Times New Roman" w:hAnsi="Times New Roman"/>
                <w:b w:val="0"/>
                <w:i w:val="0"/>
                <w:color w:val="000000"/>
                <w:sz w:val="24"/>
              </w:rPr>
              <w:t>Л. Н. Толстой. Роман-эпопея «Война и мир»</w:t>
            </w:r>
          </w:p>
        </w:tc>
        <w:tc>
          <w:tcPr>
            <w:tcW w:w="938" w:type="dxa"/>
            <w:tcMar>
              <w:top w:w="50" w:type="dxa"/>
              <w:left w:w="100" w:type="dxa"/>
            </w:tcMar>
            <w:vAlign w:val="center"/>
          </w:tcPr>
          <w:p w14:paraId="6E40F849">
            <w:pPr>
              <w:spacing w:before="0" w:after="0" w:line="276" w:lineRule="auto"/>
              <w:ind w:left="135"/>
              <w:jc w:val="center"/>
            </w:pPr>
            <w:r>
              <w:rPr>
                <w:rFonts w:ascii="Times New Roman" w:hAnsi="Times New Roman"/>
                <w:b w:val="0"/>
                <w:i w:val="0"/>
                <w:color w:val="000000"/>
                <w:sz w:val="24"/>
              </w:rPr>
              <w:t xml:space="preserve"> 15 </w:t>
            </w:r>
          </w:p>
        </w:tc>
        <w:tc>
          <w:tcPr>
            <w:tcW w:w="1654" w:type="dxa"/>
            <w:tcMar>
              <w:top w:w="50" w:type="dxa"/>
              <w:left w:w="100" w:type="dxa"/>
            </w:tcMar>
            <w:vAlign w:val="center"/>
          </w:tcPr>
          <w:p w14:paraId="799E0557">
            <w:pPr>
              <w:spacing w:before="0" w:after="0" w:line="276" w:lineRule="auto"/>
              <w:ind w:left="135"/>
              <w:jc w:val="center"/>
            </w:pPr>
          </w:p>
        </w:tc>
        <w:tc>
          <w:tcPr>
            <w:tcW w:w="1744" w:type="dxa"/>
            <w:tcMar>
              <w:top w:w="50" w:type="dxa"/>
              <w:left w:w="100" w:type="dxa"/>
            </w:tcMar>
            <w:vAlign w:val="center"/>
          </w:tcPr>
          <w:p w14:paraId="22A1B3DB">
            <w:pPr>
              <w:spacing w:before="0" w:after="0" w:line="276" w:lineRule="auto"/>
              <w:ind w:left="135"/>
              <w:jc w:val="center"/>
            </w:pPr>
          </w:p>
        </w:tc>
        <w:tc>
          <w:tcPr>
            <w:tcW w:w="2536" w:type="dxa"/>
            <w:tcMar>
              <w:top w:w="50" w:type="dxa"/>
              <w:left w:w="100" w:type="dxa"/>
            </w:tcMar>
            <w:vAlign w:val="center"/>
          </w:tcPr>
          <w:p w14:paraId="15026D9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"https://m.edsoo.ru/e20b36e4" \h </w:instrText>
            </w:r>
            <w:r>
              <w:fldChar w:fldCharType="separate"/>
            </w:r>
            <w:r>
              <w:rPr>
                <w:rFonts w:ascii="Times New Roman" w:hAnsi="Times New Roman"/>
                <w:b w:val="0"/>
                <w:i w:val="0"/>
                <w:color w:val="0000FF"/>
                <w:sz w:val="22"/>
                <w:u w:val="single"/>
              </w:rPr>
              <w:t>https://m.edsoo.ru/e20b36e4</w:t>
            </w:r>
            <w:r>
              <w:rPr>
                <w:rFonts w:ascii="Times New Roman" w:hAnsi="Times New Roman"/>
                <w:b w:val="0"/>
                <w:i w:val="0"/>
                <w:color w:val="0000FF"/>
                <w:sz w:val="22"/>
                <w:u w:val="single"/>
              </w:rPr>
              <w:fldChar w:fldCharType="end"/>
            </w:r>
          </w:p>
        </w:tc>
      </w:tr>
      <w:tr w14:paraId="2C5A5F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206619BE">
            <w:pPr>
              <w:spacing w:before="0" w:after="0"/>
              <w:ind w:left="0"/>
              <w:jc w:val="left"/>
            </w:pPr>
            <w:r>
              <w:rPr>
                <w:rFonts w:ascii="Times New Roman" w:hAnsi="Times New Roman"/>
                <w:b w:val="0"/>
                <w:i w:val="0"/>
                <w:color w:val="000000"/>
                <w:sz w:val="24"/>
              </w:rPr>
              <w:t>2.10</w:t>
            </w:r>
          </w:p>
        </w:tc>
        <w:tc>
          <w:tcPr>
            <w:tcW w:w="3256" w:type="dxa"/>
            <w:tcMar>
              <w:top w:w="50" w:type="dxa"/>
              <w:left w:w="100" w:type="dxa"/>
            </w:tcMar>
            <w:vAlign w:val="center"/>
          </w:tcPr>
          <w:p w14:paraId="2D7241D6">
            <w:pPr>
              <w:spacing w:before="0" w:after="0"/>
              <w:ind w:left="135"/>
              <w:jc w:val="left"/>
            </w:pPr>
            <w:r>
              <w:rPr>
                <w:rFonts w:ascii="Times New Roman" w:hAnsi="Times New Roman"/>
                <w:b w:val="0"/>
                <w:i w:val="0"/>
                <w:color w:val="000000"/>
                <w:sz w:val="24"/>
              </w:rPr>
              <w:t>Н. С. Лесков. Рассказы и повести (не менее одного произведения по выбору). Например, «Очарованный странник», «Однодум» и др.</w:t>
            </w:r>
          </w:p>
        </w:tc>
        <w:tc>
          <w:tcPr>
            <w:tcW w:w="938" w:type="dxa"/>
            <w:tcMar>
              <w:top w:w="50" w:type="dxa"/>
              <w:left w:w="100" w:type="dxa"/>
            </w:tcMar>
            <w:vAlign w:val="center"/>
          </w:tcPr>
          <w:p w14:paraId="7E14F2DA">
            <w:pPr>
              <w:spacing w:before="0" w:after="0" w:line="276" w:lineRule="auto"/>
              <w:ind w:left="135"/>
              <w:jc w:val="center"/>
            </w:pPr>
            <w:r>
              <w:rPr>
                <w:rFonts w:ascii="Times New Roman" w:hAnsi="Times New Roman"/>
                <w:b w:val="0"/>
                <w:i w:val="0"/>
                <w:color w:val="000000"/>
                <w:sz w:val="24"/>
              </w:rPr>
              <w:t xml:space="preserve"> 2 </w:t>
            </w:r>
          </w:p>
        </w:tc>
        <w:tc>
          <w:tcPr>
            <w:tcW w:w="1654" w:type="dxa"/>
            <w:tcMar>
              <w:top w:w="50" w:type="dxa"/>
              <w:left w:w="100" w:type="dxa"/>
            </w:tcMar>
            <w:vAlign w:val="center"/>
          </w:tcPr>
          <w:p w14:paraId="1E3048A3">
            <w:pPr>
              <w:spacing w:before="0" w:after="0" w:line="276" w:lineRule="auto"/>
              <w:ind w:left="135"/>
              <w:jc w:val="center"/>
            </w:pPr>
          </w:p>
        </w:tc>
        <w:tc>
          <w:tcPr>
            <w:tcW w:w="1744" w:type="dxa"/>
            <w:tcMar>
              <w:top w:w="50" w:type="dxa"/>
              <w:left w:w="100" w:type="dxa"/>
            </w:tcMar>
            <w:vAlign w:val="center"/>
          </w:tcPr>
          <w:p w14:paraId="59D2B518">
            <w:pPr>
              <w:spacing w:before="0" w:after="0" w:line="276" w:lineRule="auto"/>
              <w:ind w:left="135"/>
              <w:jc w:val="center"/>
            </w:pPr>
          </w:p>
        </w:tc>
        <w:tc>
          <w:tcPr>
            <w:tcW w:w="2536" w:type="dxa"/>
            <w:tcMar>
              <w:top w:w="50" w:type="dxa"/>
              <w:left w:w="100" w:type="dxa"/>
            </w:tcMar>
            <w:vAlign w:val="center"/>
          </w:tcPr>
          <w:p w14:paraId="0E429AC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"https://m.edsoo.ru/e20b36e4" \h </w:instrText>
            </w:r>
            <w:r>
              <w:fldChar w:fldCharType="separate"/>
            </w:r>
            <w:r>
              <w:rPr>
                <w:rFonts w:ascii="Times New Roman" w:hAnsi="Times New Roman"/>
                <w:b w:val="0"/>
                <w:i w:val="0"/>
                <w:color w:val="0000FF"/>
                <w:sz w:val="22"/>
                <w:u w:val="single"/>
              </w:rPr>
              <w:t>https://m.edsoo.ru/e20b36e4</w:t>
            </w:r>
            <w:r>
              <w:rPr>
                <w:rFonts w:ascii="Times New Roman" w:hAnsi="Times New Roman"/>
                <w:b w:val="0"/>
                <w:i w:val="0"/>
                <w:color w:val="0000FF"/>
                <w:sz w:val="22"/>
                <w:u w:val="single"/>
              </w:rPr>
              <w:fldChar w:fldCharType="end"/>
            </w:r>
          </w:p>
        </w:tc>
      </w:tr>
      <w:tr w14:paraId="615B3D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529CFDDE">
            <w:pPr>
              <w:spacing w:before="0" w:after="0"/>
              <w:ind w:left="0"/>
              <w:jc w:val="left"/>
            </w:pPr>
            <w:r>
              <w:rPr>
                <w:rFonts w:ascii="Times New Roman" w:hAnsi="Times New Roman"/>
                <w:b w:val="0"/>
                <w:i w:val="0"/>
                <w:color w:val="000000"/>
                <w:sz w:val="24"/>
              </w:rPr>
              <w:t>2.11</w:t>
            </w:r>
          </w:p>
        </w:tc>
        <w:tc>
          <w:tcPr>
            <w:tcW w:w="3256" w:type="dxa"/>
            <w:tcMar>
              <w:top w:w="50" w:type="dxa"/>
              <w:left w:w="100" w:type="dxa"/>
            </w:tcMar>
            <w:vAlign w:val="center"/>
          </w:tcPr>
          <w:p w14:paraId="0AAD30FC">
            <w:pPr>
              <w:spacing w:before="0" w:after="0"/>
              <w:ind w:left="135"/>
              <w:jc w:val="left"/>
            </w:pPr>
            <w:r>
              <w:rPr>
                <w:rFonts w:ascii="Times New Roman" w:hAnsi="Times New Roman"/>
                <w:b w:val="0"/>
                <w:i w:val="0"/>
                <w:color w:val="000000"/>
                <w:sz w:val="24"/>
              </w:rPr>
              <w:t>А. П. Чехов. Рассказы (не менее трёх по выбору). Например, «Студент», «Ионыч», «Дама с собачкой», «Человек в футляре» и др. Комедия «Вишнёвый сад»</w:t>
            </w:r>
          </w:p>
        </w:tc>
        <w:tc>
          <w:tcPr>
            <w:tcW w:w="938" w:type="dxa"/>
            <w:tcMar>
              <w:top w:w="50" w:type="dxa"/>
              <w:left w:w="100" w:type="dxa"/>
            </w:tcMar>
            <w:vAlign w:val="center"/>
          </w:tcPr>
          <w:p w14:paraId="3C506472">
            <w:pPr>
              <w:spacing w:before="0" w:after="0" w:line="276" w:lineRule="auto"/>
              <w:ind w:left="135"/>
              <w:jc w:val="center"/>
            </w:pPr>
            <w:r>
              <w:rPr>
                <w:rFonts w:ascii="Times New Roman" w:hAnsi="Times New Roman"/>
                <w:b w:val="0"/>
                <w:i w:val="0"/>
                <w:color w:val="000000"/>
                <w:sz w:val="24"/>
              </w:rPr>
              <w:t xml:space="preserve"> 8 </w:t>
            </w:r>
          </w:p>
        </w:tc>
        <w:tc>
          <w:tcPr>
            <w:tcW w:w="1654" w:type="dxa"/>
            <w:tcMar>
              <w:top w:w="50" w:type="dxa"/>
              <w:left w:w="100" w:type="dxa"/>
            </w:tcMar>
            <w:vAlign w:val="center"/>
          </w:tcPr>
          <w:p w14:paraId="300B32AB">
            <w:pPr>
              <w:spacing w:before="0" w:after="0" w:line="276" w:lineRule="auto"/>
              <w:ind w:left="135"/>
              <w:jc w:val="center"/>
            </w:pPr>
          </w:p>
        </w:tc>
        <w:tc>
          <w:tcPr>
            <w:tcW w:w="1744" w:type="dxa"/>
            <w:tcMar>
              <w:top w:w="50" w:type="dxa"/>
              <w:left w:w="100" w:type="dxa"/>
            </w:tcMar>
            <w:vAlign w:val="center"/>
          </w:tcPr>
          <w:p w14:paraId="26B5F302">
            <w:pPr>
              <w:spacing w:before="0" w:after="0" w:line="276" w:lineRule="auto"/>
              <w:ind w:left="135"/>
              <w:jc w:val="center"/>
            </w:pPr>
          </w:p>
        </w:tc>
        <w:tc>
          <w:tcPr>
            <w:tcW w:w="2536" w:type="dxa"/>
            <w:tcMar>
              <w:top w:w="50" w:type="dxa"/>
              <w:left w:w="100" w:type="dxa"/>
            </w:tcMar>
            <w:vAlign w:val="center"/>
          </w:tcPr>
          <w:p w14:paraId="30F6193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"https://m.edsoo.ru/e20b36e4" \h </w:instrText>
            </w:r>
            <w:r>
              <w:fldChar w:fldCharType="separate"/>
            </w:r>
            <w:r>
              <w:rPr>
                <w:rFonts w:ascii="Times New Roman" w:hAnsi="Times New Roman"/>
                <w:b w:val="0"/>
                <w:i w:val="0"/>
                <w:color w:val="0000FF"/>
                <w:sz w:val="22"/>
                <w:u w:val="single"/>
              </w:rPr>
              <w:t>https://m.edsoo.ru/e20b36e4</w:t>
            </w:r>
            <w:r>
              <w:rPr>
                <w:rFonts w:ascii="Times New Roman" w:hAnsi="Times New Roman"/>
                <w:b w:val="0"/>
                <w:i w:val="0"/>
                <w:color w:val="0000FF"/>
                <w:sz w:val="22"/>
                <w:u w:val="single"/>
              </w:rPr>
              <w:fldChar w:fldCharType="end"/>
            </w:r>
          </w:p>
        </w:tc>
      </w:tr>
      <w:tr w14:paraId="0735D2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97C6514">
            <w:pPr>
              <w:spacing w:before="0" w:after="0"/>
              <w:ind w:left="135"/>
              <w:jc w:val="left"/>
            </w:pPr>
            <w:r>
              <w:rPr>
                <w:rFonts w:ascii="Times New Roman" w:hAnsi="Times New Roman"/>
                <w:b w:val="0"/>
                <w:i w:val="0"/>
                <w:color w:val="000000"/>
                <w:sz w:val="24"/>
              </w:rPr>
              <w:t>Итого по разделу</w:t>
            </w:r>
          </w:p>
        </w:tc>
        <w:tc>
          <w:tcPr>
            <w:tcW w:w="1474" w:type="dxa"/>
            <w:tcMar>
              <w:top w:w="50" w:type="dxa"/>
              <w:left w:w="100" w:type="dxa"/>
            </w:tcMar>
            <w:vAlign w:val="center"/>
          </w:tcPr>
          <w:p w14:paraId="194FC101">
            <w:pPr>
              <w:spacing w:before="0" w:after="0" w:line="276" w:lineRule="auto"/>
              <w:ind w:left="135"/>
              <w:jc w:val="center"/>
            </w:pPr>
            <w:r>
              <w:rPr>
                <w:rFonts w:ascii="Times New Roman" w:hAnsi="Times New Roman"/>
                <w:b w:val="0"/>
                <w:i w:val="0"/>
                <w:color w:val="000000"/>
                <w:sz w:val="24"/>
              </w:rPr>
              <w:t xml:space="preserve"> 64 </w:t>
            </w:r>
          </w:p>
        </w:tc>
        <w:tc>
          <w:tcPr>
            <w:tcW w:w="0" w:type="auto"/>
            <w:gridSpan w:val="3"/>
            <w:tcMar>
              <w:top w:w="50" w:type="dxa"/>
              <w:left w:w="100" w:type="dxa"/>
            </w:tcMar>
            <w:vAlign w:val="center"/>
          </w:tcPr>
          <w:p w14:paraId="2D69B5F8">
            <w:pPr>
              <w:jc w:val="left"/>
            </w:pPr>
          </w:p>
        </w:tc>
      </w:tr>
      <w:tr w14:paraId="2C12AB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3867D46">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Литература народов России</w:t>
            </w:r>
          </w:p>
        </w:tc>
      </w:tr>
      <w:tr w14:paraId="252B6E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57CCBA51">
            <w:pPr>
              <w:spacing w:before="0" w:after="0"/>
              <w:ind w:left="0"/>
              <w:jc w:val="left"/>
            </w:pPr>
            <w:r>
              <w:rPr>
                <w:rFonts w:ascii="Times New Roman" w:hAnsi="Times New Roman"/>
                <w:b w:val="0"/>
                <w:i w:val="0"/>
                <w:color w:val="000000"/>
                <w:sz w:val="24"/>
              </w:rPr>
              <w:t>3.1</w:t>
            </w:r>
          </w:p>
        </w:tc>
        <w:tc>
          <w:tcPr>
            <w:tcW w:w="3256" w:type="dxa"/>
            <w:tcMar>
              <w:top w:w="50" w:type="dxa"/>
              <w:left w:w="100" w:type="dxa"/>
            </w:tcMar>
            <w:vAlign w:val="center"/>
          </w:tcPr>
          <w:p w14:paraId="32716927">
            <w:pPr>
              <w:spacing w:before="0" w:after="0"/>
              <w:ind w:left="135"/>
              <w:jc w:val="left"/>
            </w:pPr>
            <w:r>
              <w:rPr>
                <w:rFonts w:ascii="Times New Roman" w:hAnsi="Times New Roman"/>
                <w:b w:val="0"/>
                <w:i w:val="0"/>
                <w:color w:val="000000"/>
                <w:sz w:val="24"/>
              </w:rPr>
              <w:t>Стихотворения (не менее одного по выбору). Например, Г.Тукая, К. Хетагурова и др.</w:t>
            </w:r>
          </w:p>
        </w:tc>
        <w:tc>
          <w:tcPr>
            <w:tcW w:w="938" w:type="dxa"/>
            <w:tcMar>
              <w:top w:w="50" w:type="dxa"/>
              <w:left w:w="100" w:type="dxa"/>
            </w:tcMar>
            <w:vAlign w:val="center"/>
          </w:tcPr>
          <w:p w14:paraId="6BA07951">
            <w:pPr>
              <w:spacing w:before="0" w:after="0" w:line="276" w:lineRule="auto"/>
              <w:ind w:left="135"/>
              <w:jc w:val="center"/>
            </w:pPr>
            <w:r>
              <w:rPr>
                <w:rFonts w:ascii="Times New Roman" w:hAnsi="Times New Roman"/>
                <w:b w:val="0"/>
                <w:i w:val="0"/>
                <w:color w:val="000000"/>
                <w:sz w:val="24"/>
              </w:rPr>
              <w:t xml:space="preserve"> 1 </w:t>
            </w:r>
          </w:p>
        </w:tc>
        <w:tc>
          <w:tcPr>
            <w:tcW w:w="1654" w:type="dxa"/>
            <w:tcMar>
              <w:top w:w="50" w:type="dxa"/>
              <w:left w:w="100" w:type="dxa"/>
            </w:tcMar>
            <w:vAlign w:val="center"/>
          </w:tcPr>
          <w:p w14:paraId="382432AA">
            <w:pPr>
              <w:spacing w:before="0" w:after="0" w:line="276" w:lineRule="auto"/>
              <w:ind w:left="135"/>
              <w:jc w:val="center"/>
            </w:pPr>
          </w:p>
        </w:tc>
        <w:tc>
          <w:tcPr>
            <w:tcW w:w="1744" w:type="dxa"/>
            <w:tcMar>
              <w:top w:w="50" w:type="dxa"/>
              <w:left w:w="100" w:type="dxa"/>
            </w:tcMar>
            <w:vAlign w:val="center"/>
          </w:tcPr>
          <w:p w14:paraId="7D854E1D">
            <w:pPr>
              <w:spacing w:before="0" w:after="0" w:line="276" w:lineRule="auto"/>
              <w:ind w:left="135"/>
              <w:jc w:val="center"/>
            </w:pPr>
          </w:p>
        </w:tc>
        <w:tc>
          <w:tcPr>
            <w:tcW w:w="2536" w:type="dxa"/>
            <w:tcMar>
              <w:top w:w="50" w:type="dxa"/>
              <w:left w:w="100" w:type="dxa"/>
            </w:tcMar>
            <w:vAlign w:val="center"/>
          </w:tcPr>
          <w:p w14:paraId="18A8428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"https://m.edsoo.ru/e20b36e4" \h </w:instrText>
            </w:r>
            <w:r>
              <w:fldChar w:fldCharType="separate"/>
            </w:r>
            <w:r>
              <w:rPr>
                <w:rFonts w:ascii="Times New Roman" w:hAnsi="Times New Roman"/>
                <w:b w:val="0"/>
                <w:i w:val="0"/>
                <w:color w:val="0000FF"/>
                <w:sz w:val="22"/>
                <w:u w:val="single"/>
              </w:rPr>
              <w:t>https://m.edsoo.ru/e20b36e4</w:t>
            </w:r>
            <w:r>
              <w:rPr>
                <w:rFonts w:ascii="Times New Roman" w:hAnsi="Times New Roman"/>
                <w:b w:val="0"/>
                <w:i w:val="0"/>
                <w:color w:val="0000FF"/>
                <w:sz w:val="22"/>
                <w:u w:val="single"/>
              </w:rPr>
              <w:fldChar w:fldCharType="end"/>
            </w:r>
          </w:p>
        </w:tc>
      </w:tr>
      <w:tr w14:paraId="2C8B5D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FAD2453">
            <w:pPr>
              <w:spacing w:before="0" w:after="0"/>
              <w:ind w:left="135"/>
              <w:jc w:val="left"/>
            </w:pPr>
            <w:r>
              <w:rPr>
                <w:rFonts w:ascii="Times New Roman" w:hAnsi="Times New Roman"/>
                <w:b w:val="0"/>
                <w:i w:val="0"/>
                <w:color w:val="000000"/>
                <w:sz w:val="24"/>
              </w:rPr>
              <w:t>Итого по разделу</w:t>
            </w:r>
          </w:p>
        </w:tc>
        <w:tc>
          <w:tcPr>
            <w:tcW w:w="1474" w:type="dxa"/>
            <w:tcMar>
              <w:top w:w="50" w:type="dxa"/>
              <w:left w:w="100" w:type="dxa"/>
            </w:tcMar>
            <w:vAlign w:val="center"/>
          </w:tcPr>
          <w:p w14:paraId="0728B1D5">
            <w:pPr>
              <w:spacing w:before="0" w:after="0" w:line="276" w:lineRule="auto"/>
              <w:ind w:left="135"/>
              <w:jc w:val="center"/>
            </w:pPr>
            <w:r>
              <w:rPr>
                <w:rFonts w:ascii="Times New Roman" w:hAnsi="Times New Roman"/>
                <w:b w:val="0"/>
                <w:i w:val="0"/>
                <w:color w:val="000000"/>
                <w:sz w:val="24"/>
              </w:rPr>
              <w:t xml:space="preserve"> 1 </w:t>
            </w:r>
          </w:p>
        </w:tc>
        <w:tc>
          <w:tcPr>
            <w:tcW w:w="0" w:type="auto"/>
            <w:gridSpan w:val="3"/>
            <w:tcMar>
              <w:top w:w="50" w:type="dxa"/>
              <w:left w:w="100" w:type="dxa"/>
            </w:tcMar>
            <w:vAlign w:val="center"/>
          </w:tcPr>
          <w:p w14:paraId="423BD537">
            <w:pPr>
              <w:jc w:val="left"/>
            </w:pPr>
          </w:p>
        </w:tc>
      </w:tr>
      <w:tr w14:paraId="013E2E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CDDB67E">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Зарубежная литература</w:t>
            </w:r>
          </w:p>
        </w:tc>
      </w:tr>
      <w:tr w14:paraId="1A4B4F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4F9D690A">
            <w:pPr>
              <w:spacing w:before="0" w:after="0"/>
              <w:ind w:left="0"/>
              <w:jc w:val="left"/>
            </w:pPr>
            <w:r>
              <w:rPr>
                <w:rFonts w:ascii="Times New Roman" w:hAnsi="Times New Roman"/>
                <w:b w:val="0"/>
                <w:i w:val="0"/>
                <w:color w:val="000000"/>
                <w:sz w:val="24"/>
              </w:rPr>
              <w:t>4.1</w:t>
            </w:r>
          </w:p>
        </w:tc>
        <w:tc>
          <w:tcPr>
            <w:tcW w:w="3256" w:type="dxa"/>
            <w:tcMar>
              <w:top w:w="50" w:type="dxa"/>
              <w:left w:w="100" w:type="dxa"/>
            </w:tcMar>
            <w:vAlign w:val="center"/>
          </w:tcPr>
          <w:p w14:paraId="4E20351B">
            <w:pPr>
              <w:spacing w:before="0" w:after="0"/>
              <w:ind w:left="135"/>
              <w:jc w:val="left"/>
            </w:pPr>
            <w:r>
              <w:rPr>
                <w:rFonts w:ascii="Times New Roman" w:hAnsi="Times New Roman"/>
                <w:b w:val="0"/>
                <w:i w:val="0"/>
                <w:color w:val="000000"/>
                <w:sz w:val="24"/>
              </w:rPr>
              <w:t>Зарубежная проза второй половины XIX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938" w:type="dxa"/>
            <w:tcMar>
              <w:top w:w="50" w:type="dxa"/>
              <w:left w:w="100" w:type="dxa"/>
            </w:tcMar>
            <w:vAlign w:val="center"/>
          </w:tcPr>
          <w:p w14:paraId="2CE1591D">
            <w:pPr>
              <w:spacing w:before="0" w:after="0" w:line="276" w:lineRule="auto"/>
              <w:ind w:left="135"/>
              <w:jc w:val="center"/>
            </w:pPr>
            <w:r>
              <w:rPr>
                <w:rFonts w:ascii="Times New Roman" w:hAnsi="Times New Roman"/>
                <w:b w:val="0"/>
                <w:i w:val="0"/>
                <w:color w:val="000000"/>
                <w:sz w:val="24"/>
              </w:rPr>
              <w:t xml:space="preserve"> 2 </w:t>
            </w:r>
          </w:p>
        </w:tc>
        <w:tc>
          <w:tcPr>
            <w:tcW w:w="1654" w:type="dxa"/>
            <w:tcMar>
              <w:top w:w="50" w:type="dxa"/>
              <w:left w:w="100" w:type="dxa"/>
            </w:tcMar>
            <w:vAlign w:val="center"/>
          </w:tcPr>
          <w:p w14:paraId="0FC34613">
            <w:pPr>
              <w:spacing w:before="0" w:after="0" w:line="276" w:lineRule="auto"/>
              <w:ind w:left="135"/>
              <w:jc w:val="center"/>
            </w:pPr>
          </w:p>
        </w:tc>
        <w:tc>
          <w:tcPr>
            <w:tcW w:w="1744" w:type="dxa"/>
            <w:tcMar>
              <w:top w:w="50" w:type="dxa"/>
              <w:left w:w="100" w:type="dxa"/>
            </w:tcMar>
            <w:vAlign w:val="center"/>
          </w:tcPr>
          <w:p w14:paraId="0DCC4EE4">
            <w:pPr>
              <w:spacing w:before="0" w:after="0" w:line="276" w:lineRule="auto"/>
              <w:ind w:left="135"/>
              <w:jc w:val="center"/>
            </w:pPr>
          </w:p>
        </w:tc>
        <w:tc>
          <w:tcPr>
            <w:tcW w:w="2536" w:type="dxa"/>
            <w:tcMar>
              <w:top w:w="50" w:type="dxa"/>
              <w:left w:w="100" w:type="dxa"/>
            </w:tcMar>
            <w:vAlign w:val="center"/>
          </w:tcPr>
          <w:p w14:paraId="6E42B81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"https://m.edsoo.ru/e20b36e4" \h </w:instrText>
            </w:r>
            <w:r>
              <w:fldChar w:fldCharType="separate"/>
            </w:r>
            <w:r>
              <w:rPr>
                <w:rFonts w:ascii="Times New Roman" w:hAnsi="Times New Roman"/>
                <w:b w:val="0"/>
                <w:i w:val="0"/>
                <w:color w:val="0000FF"/>
                <w:sz w:val="22"/>
                <w:u w:val="single"/>
              </w:rPr>
              <w:t>https://m.edsoo.ru/e20b36e4</w:t>
            </w:r>
            <w:r>
              <w:rPr>
                <w:rFonts w:ascii="Times New Roman" w:hAnsi="Times New Roman"/>
                <w:b w:val="0"/>
                <w:i w:val="0"/>
                <w:color w:val="0000FF"/>
                <w:sz w:val="22"/>
                <w:u w:val="single"/>
              </w:rPr>
              <w:fldChar w:fldCharType="end"/>
            </w:r>
          </w:p>
        </w:tc>
      </w:tr>
      <w:tr w14:paraId="2CDDB7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7C827F3A">
            <w:pPr>
              <w:spacing w:before="0" w:after="0"/>
              <w:ind w:left="0"/>
              <w:jc w:val="left"/>
            </w:pPr>
            <w:r>
              <w:rPr>
                <w:rFonts w:ascii="Times New Roman" w:hAnsi="Times New Roman"/>
                <w:b w:val="0"/>
                <w:i w:val="0"/>
                <w:color w:val="000000"/>
                <w:sz w:val="24"/>
              </w:rPr>
              <w:t>4.2</w:t>
            </w:r>
          </w:p>
        </w:tc>
        <w:tc>
          <w:tcPr>
            <w:tcW w:w="3256" w:type="dxa"/>
            <w:tcMar>
              <w:top w:w="50" w:type="dxa"/>
              <w:left w:w="100" w:type="dxa"/>
            </w:tcMar>
            <w:vAlign w:val="center"/>
          </w:tcPr>
          <w:p w14:paraId="62CCAD7E">
            <w:pPr>
              <w:spacing w:before="0" w:after="0"/>
              <w:ind w:left="135"/>
              <w:jc w:val="left"/>
            </w:pPr>
            <w:r>
              <w:rPr>
                <w:rFonts w:ascii="Times New Roman" w:hAnsi="Times New Roman"/>
                <w:b w:val="0"/>
                <w:i w:val="0"/>
                <w:color w:val="000000"/>
                <w:sz w:val="24"/>
              </w:rPr>
              <w:t>Зарубежная поэзия второй половины XIX века (не менее двух стихотворений одного из поэтов по выбору). Например, стихотворения А.Рембо, Ш.Бодлера и др.</w:t>
            </w:r>
          </w:p>
        </w:tc>
        <w:tc>
          <w:tcPr>
            <w:tcW w:w="938" w:type="dxa"/>
            <w:tcMar>
              <w:top w:w="50" w:type="dxa"/>
              <w:left w:w="100" w:type="dxa"/>
            </w:tcMar>
            <w:vAlign w:val="center"/>
          </w:tcPr>
          <w:p w14:paraId="055398CC">
            <w:pPr>
              <w:spacing w:before="0" w:after="0" w:line="276" w:lineRule="auto"/>
              <w:ind w:left="135"/>
              <w:jc w:val="center"/>
            </w:pPr>
            <w:r>
              <w:rPr>
                <w:rFonts w:ascii="Times New Roman" w:hAnsi="Times New Roman"/>
                <w:b w:val="0"/>
                <w:i w:val="0"/>
                <w:color w:val="000000"/>
                <w:sz w:val="24"/>
              </w:rPr>
              <w:t xml:space="preserve"> 1 </w:t>
            </w:r>
          </w:p>
        </w:tc>
        <w:tc>
          <w:tcPr>
            <w:tcW w:w="1654" w:type="dxa"/>
            <w:tcMar>
              <w:top w:w="50" w:type="dxa"/>
              <w:left w:w="100" w:type="dxa"/>
            </w:tcMar>
            <w:vAlign w:val="center"/>
          </w:tcPr>
          <w:p w14:paraId="63F71F1F">
            <w:pPr>
              <w:spacing w:before="0" w:after="0" w:line="276" w:lineRule="auto"/>
              <w:ind w:left="135"/>
              <w:jc w:val="center"/>
            </w:pPr>
          </w:p>
        </w:tc>
        <w:tc>
          <w:tcPr>
            <w:tcW w:w="1744" w:type="dxa"/>
            <w:tcMar>
              <w:top w:w="50" w:type="dxa"/>
              <w:left w:w="100" w:type="dxa"/>
            </w:tcMar>
            <w:vAlign w:val="center"/>
          </w:tcPr>
          <w:p w14:paraId="169664C1">
            <w:pPr>
              <w:spacing w:before="0" w:after="0" w:line="276" w:lineRule="auto"/>
              <w:ind w:left="135"/>
              <w:jc w:val="center"/>
            </w:pPr>
          </w:p>
        </w:tc>
        <w:tc>
          <w:tcPr>
            <w:tcW w:w="2536" w:type="dxa"/>
            <w:tcMar>
              <w:top w:w="50" w:type="dxa"/>
              <w:left w:w="100" w:type="dxa"/>
            </w:tcMar>
            <w:vAlign w:val="center"/>
          </w:tcPr>
          <w:p w14:paraId="5A4CF85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"https://m.edsoo.ru/e20b36e4" \h </w:instrText>
            </w:r>
            <w:r>
              <w:fldChar w:fldCharType="separate"/>
            </w:r>
            <w:r>
              <w:rPr>
                <w:rFonts w:ascii="Times New Roman" w:hAnsi="Times New Roman"/>
                <w:b w:val="0"/>
                <w:i w:val="0"/>
                <w:color w:val="0000FF"/>
                <w:sz w:val="22"/>
                <w:u w:val="single"/>
              </w:rPr>
              <w:t>https://m.edsoo.ru/e20b36e4</w:t>
            </w:r>
            <w:r>
              <w:rPr>
                <w:rFonts w:ascii="Times New Roman" w:hAnsi="Times New Roman"/>
                <w:b w:val="0"/>
                <w:i w:val="0"/>
                <w:color w:val="0000FF"/>
                <w:sz w:val="22"/>
                <w:u w:val="single"/>
              </w:rPr>
              <w:fldChar w:fldCharType="end"/>
            </w:r>
          </w:p>
        </w:tc>
      </w:tr>
      <w:tr w14:paraId="45C657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44281F71">
            <w:pPr>
              <w:spacing w:before="0" w:after="0"/>
              <w:ind w:left="0"/>
              <w:jc w:val="left"/>
            </w:pPr>
            <w:r>
              <w:rPr>
                <w:rFonts w:ascii="Times New Roman" w:hAnsi="Times New Roman"/>
                <w:b w:val="0"/>
                <w:i w:val="0"/>
                <w:color w:val="000000"/>
                <w:sz w:val="24"/>
              </w:rPr>
              <w:t>4.3</w:t>
            </w:r>
          </w:p>
        </w:tc>
        <w:tc>
          <w:tcPr>
            <w:tcW w:w="3256" w:type="dxa"/>
            <w:tcMar>
              <w:top w:w="50" w:type="dxa"/>
              <w:left w:w="100" w:type="dxa"/>
            </w:tcMar>
            <w:vAlign w:val="center"/>
          </w:tcPr>
          <w:p w14:paraId="660D51CE">
            <w:pPr>
              <w:spacing w:before="0" w:after="0"/>
              <w:ind w:left="135"/>
              <w:jc w:val="left"/>
            </w:pPr>
            <w:r>
              <w:rPr>
                <w:rFonts w:ascii="Times New Roman" w:hAnsi="Times New Roman"/>
                <w:b w:val="0"/>
                <w:i w:val="0"/>
                <w:color w:val="000000"/>
                <w:sz w:val="24"/>
              </w:rPr>
              <w:t>Зарубежная драматургия второй половины XIX века (не менее одного произведения по выбору). Например, пьеса Г.Ибсена «Кукольный дом» и др.</w:t>
            </w:r>
          </w:p>
        </w:tc>
        <w:tc>
          <w:tcPr>
            <w:tcW w:w="938" w:type="dxa"/>
            <w:tcMar>
              <w:top w:w="50" w:type="dxa"/>
              <w:left w:w="100" w:type="dxa"/>
            </w:tcMar>
            <w:vAlign w:val="center"/>
          </w:tcPr>
          <w:p w14:paraId="6D90902B">
            <w:pPr>
              <w:spacing w:before="0" w:after="0" w:line="276" w:lineRule="auto"/>
              <w:ind w:left="135"/>
              <w:jc w:val="center"/>
            </w:pPr>
            <w:r>
              <w:rPr>
                <w:rFonts w:ascii="Times New Roman" w:hAnsi="Times New Roman"/>
                <w:b w:val="0"/>
                <w:i w:val="0"/>
                <w:color w:val="000000"/>
                <w:sz w:val="24"/>
              </w:rPr>
              <w:t xml:space="preserve"> 1 </w:t>
            </w:r>
          </w:p>
        </w:tc>
        <w:tc>
          <w:tcPr>
            <w:tcW w:w="1654" w:type="dxa"/>
            <w:tcMar>
              <w:top w:w="50" w:type="dxa"/>
              <w:left w:w="100" w:type="dxa"/>
            </w:tcMar>
            <w:vAlign w:val="center"/>
          </w:tcPr>
          <w:p w14:paraId="7D41D36C">
            <w:pPr>
              <w:spacing w:before="0" w:after="0" w:line="276" w:lineRule="auto"/>
              <w:ind w:left="135"/>
              <w:jc w:val="center"/>
            </w:pPr>
          </w:p>
        </w:tc>
        <w:tc>
          <w:tcPr>
            <w:tcW w:w="1744" w:type="dxa"/>
            <w:tcMar>
              <w:top w:w="50" w:type="dxa"/>
              <w:left w:w="100" w:type="dxa"/>
            </w:tcMar>
            <w:vAlign w:val="center"/>
          </w:tcPr>
          <w:p w14:paraId="36AF4137">
            <w:pPr>
              <w:spacing w:before="0" w:after="0" w:line="276" w:lineRule="auto"/>
              <w:ind w:left="135"/>
              <w:jc w:val="center"/>
            </w:pPr>
          </w:p>
        </w:tc>
        <w:tc>
          <w:tcPr>
            <w:tcW w:w="2536" w:type="dxa"/>
            <w:tcMar>
              <w:top w:w="50" w:type="dxa"/>
              <w:left w:w="100" w:type="dxa"/>
            </w:tcMar>
            <w:vAlign w:val="center"/>
          </w:tcPr>
          <w:p w14:paraId="3E655C6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"https://m.edsoo.ru/e20b36e4" \h </w:instrText>
            </w:r>
            <w:r>
              <w:fldChar w:fldCharType="separate"/>
            </w:r>
            <w:r>
              <w:rPr>
                <w:rFonts w:ascii="Times New Roman" w:hAnsi="Times New Roman"/>
                <w:b w:val="0"/>
                <w:i w:val="0"/>
                <w:color w:val="0000FF"/>
                <w:sz w:val="22"/>
                <w:u w:val="single"/>
              </w:rPr>
              <w:t>https://m.edsoo.ru/e20b36e4</w:t>
            </w:r>
            <w:r>
              <w:rPr>
                <w:rFonts w:ascii="Times New Roman" w:hAnsi="Times New Roman"/>
                <w:b w:val="0"/>
                <w:i w:val="0"/>
                <w:color w:val="0000FF"/>
                <w:sz w:val="22"/>
                <w:u w:val="single"/>
              </w:rPr>
              <w:fldChar w:fldCharType="end"/>
            </w:r>
          </w:p>
        </w:tc>
      </w:tr>
      <w:tr w14:paraId="1309A6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2F00F78">
            <w:pPr>
              <w:spacing w:before="0" w:after="0"/>
              <w:ind w:left="135"/>
              <w:jc w:val="left"/>
            </w:pPr>
            <w:r>
              <w:rPr>
                <w:rFonts w:ascii="Times New Roman" w:hAnsi="Times New Roman"/>
                <w:b w:val="0"/>
                <w:i w:val="0"/>
                <w:color w:val="000000"/>
                <w:sz w:val="24"/>
              </w:rPr>
              <w:t>Итого по разделу</w:t>
            </w:r>
          </w:p>
        </w:tc>
        <w:tc>
          <w:tcPr>
            <w:tcW w:w="1474" w:type="dxa"/>
            <w:tcMar>
              <w:top w:w="50" w:type="dxa"/>
              <w:left w:w="100" w:type="dxa"/>
            </w:tcMar>
            <w:vAlign w:val="center"/>
          </w:tcPr>
          <w:p w14:paraId="081374E8">
            <w:pPr>
              <w:spacing w:before="0" w:after="0" w:line="276" w:lineRule="auto"/>
              <w:ind w:left="135"/>
              <w:jc w:val="center"/>
            </w:pPr>
            <w:r>
              <w:rPr>
                <w:rFonts w:ascii="Times New Roman" w:hAnsi="Times New Roman"/>
                <w:b w:val="0"/>
                <w:i w:val="0"/>
                <w:color w:val="000000"/>
                <w:sz w:val="24"/>
              </w:rPr>
              <w:t xml:space="preserve"> 4 </w:t>
            </w:r>
          </w:p>
        </w:tc>
        <w:tc>
          <w:tcPr>
            <w:tcW w:w="0" w:type="auto"/>
            <w:gridSpan w:val="3"/>
            <w:tcMar>
              <w:top w:w="50" w:type="dxa"/>
              <w:left w:w="100" w:type="dxa"/>
            </w:tcMar>
            <w:vAlign w:val="center"/>
          </w:tcPr>
          <w:p w14:paraId="3B0A11C6">
            <w:pPr>
              <w:jc w:val="left"/>
            </w:pPr>
          </w:p>
        </w:tc>
      </w:tr>
      <w:tr w14:paraId="7DFA61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2E2A3B1">
            <w:pPr>
              <w:spacing w:before="0" w:after="0"/>
              <w:ind w:left="135"/>
              <w:jc w:val="left"/>
            </w:pPr>
            <w:r>
              <w:rPr>
                <w:rFonts w:ascii="Times New Roman" w:hAnsi="Times New Roman"/>
                <w:b w:val="0"/>
                <w:i w:val="0"/>
                <w:color w:val="000000"/>
                <w:sz w:val="24"/>
              </w:rPr>
              <w:t>Развитие речи</w:t>
            </w:r>
          </w:p>
        </w:tc>
        <w:tc>
          <w:tcPr>
            <w:tcW w:w="1474" w:type="dxa"/>
            <w:tcMar>
              <w:top w:w="50" w:type="dxa"/>
              <w:left w:w="100" w:type="dxa"/>
            </w:tcMar>
            <w:vAlign w:val="center"/>
          </w:tcPr>
          <w:p w14:paraId="77309E66">
            <w:pPr>
              <w:spacing w:before="0" w:after="0" w:line="276" w:lineRule="auto"/>
              <w:ind w:left="135"/>
              <w:jc w:val="center"/>
            </w:pPr>
            <w:r>
              <w:rPr>
                <w:rFonts w:ascii="Times New Roman" w:hAnsi="Times New Roman"/>
                <w:b w:val="0"/>
                <w:i w:val="0"/>
                <w:color w:val="000000"/>
                <w:sz w:val="24"/>
              </w:rPr>
              <w:t xml:space="preserve"> 10 </w:t>
            </w:r>
          </w:p>
        </w:tc>
        <w:tc>
          <w:tcPr>
            <w:tcW w:w="1654" w:type="dxa"/>
            <w:tcMar>
              <w:top w:w="50" w:type="dxa"/>
              <w:left w:w="100" w:type="dxa"/>
            </w:tcMar>
            <w:vAlign w:val="center"/>
          </w:tcPr>
          <w:p w14:paraId="638ADAC0">
            <w:pPr>
              <w:spacing w:before="0" w:after="0" w:line="276" w:lineRule="auto"/>
              <w:ind w:left="135"/>
              <w:jc w:val="center"/>
            </w:pPr>
          </w:p>
        </w:tc>
        <w:tc>
          <w:tcPr>
            <w:tcW w:w="1744" w:type="dxa"/>
            <w:tcMar>
              <w:top w:w="50" w:type="dxa"/>
              <w:left w:w="100" w:type="dxa"/>
            </w:tcMar>
            <w:vAlign w:val="center"/>
          </w:tcPr>
          <w:p w14:paraId="453F7860">
            <w:pPr>
              <w:spacing w:before="0" w:after="0" w:line="276" w:lineRule="auto"/>
              <w:ind w:left="135"/>
              <w:jc w:val="center"/>
            </w:pPr>
          </w:p>
        </w:tc>
        <w:tc>
          <w:tcPr>
            <w:tcW w:w="2536" w:type="dxa"/>
            <w:tcMar>
              <w:top w:w="50" w:type="dxa"/>
              <w:left w:w="100" w:type="dxa"/>
            </w:tcMar>
            <w:vAlign w:val="center"/>
          </w:tcPr>
          <w:p w14:paraId="30FEB12C">
            <w:pPr>
              <w:spacing w:before="0" w:after="0"/>
              <w:ind w:left="135"/>
              <w:jc w:val="left"/>
            </w:pPr>
          </w:p>
        </w:tc>
      </w:tr>
      <w:tr w14:paraId="05AFA3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2116448">
            <w:pPr>
              <w:spacing w:before="0" w:after="0"/>
              <w:ind w:left="135"/>
              <w:jc w:val="left"/>
            </w:pPr>
            <w:r>
              <w:rPr>
                <w:rFonts w:ascii="Times New Roman" w:hAnsi="Times New Roman"/>
                <w:b w:val="0"/>
                <w:i w:val="0"/>
                <w:color w:val="000000"/>
                <w:sz w:val="24"/>
              </w:rPr>
              <w:t>Уроки внеклассного чтения</w:t>
            </w:r>
          </w:p>
        </w:tc>
        <w:tc>
          <w:tcPr>
            <w:tcW w:w="1474" w:type="dxa"/>
            <w:tcMar>
              <w:top w:w="50" w:type="dxa"/>
              <w:left w:w="100" w:type="dxa"/>
            </w:tcMar>
            <w:vAlign w:val="center"/>
          </w:tcPr>
          <w:p w14:paraId="20537F89">
            <w:pPr>
              <w:spacing w:before="0" w:after="0" w:line="276" w:lineRule="auto"/>
              <w:ind w:left="135"/>
              <w:jc w:val="center"/>
            </w:pPr>
            <w:r>
              <w:rPr>
                <w:rFonts w:ascii="Times New Roman" w:hAnsi="Times New Roman"/>
                <w:b w:val="0"/>
                <w:i w:val="0"/>
                <w:color w:val="000000"/>
                <w:sz w:val="24"/>
              </w:rPr>
              <w:t xml:space="preserve"> 2 </w:t>
            </w:r>
          </w:p>
        </w:tc>
        <w:tc>
          <w:tcPr>
            <w:tcW w:w="1654" w:type="dxa"/>
            <w:tcMar>
              <w:top w:w="50" w:type="dxa"/>
              <w:left w:w="100" w:type="dxa"/>
            </w:tcMar>
            <w:vAlign w:val="center"/>
          </w:tcPr>
          <w:p w14:paraId="77D1B225">
            <w:pPr>
              <w:spacing w:before="0" w:after="0" w:line="276" w:lineRule="auto"/>
              <w:ind w:left="135"/>
              <w:jc w:val="center"/>
            </w:pPr>
          </w:p>
        </w:tc>
        <w:tc>
          <w:tcPr>
            <w:tcW w:w="1744" w:type="dxa"/>
            <w:tcMar>
              <w:top w:w="50" w:type="dxa"/>
              <w:left w:w="100" w:type="dxa"/>
            </w:tcMar>
            <w:vAlign w:val="center"/>
          </w:tcPr>
          <w:p w14:paraId="491D57BE">
            <w:pPr>
              <w:spacing w:before="0" w:after="0" w:line="276" w:lineRule="auto"/>
              <w:ind w:left="135"/>
              <w:jc w:val="center"/>
            </w:pPr>
          </w:p>
        </w:tc>
        <w:tc>
          <w:tcPr>
            <w:tcW w:w="2536" w:type="dxa"/>
            <w:tcMar>
              <w:top w:w="50" w:type="dxa"/>
              <w:left w:w="100" w:type="dxa"/>
            </w:tcMar>
            <w:vAlign w:val="center"/>
          </w:tcPr>
          <w:p w14:paraId="1268A753">
            <w:pPr>
              <w:spacing w:before="0" w:after="0"/>
              <w:ind w:left="135"/>
              <w:jc w:val="left"/>
            </w:pPr>
          </w:p>
        </w:tc>
      </w:tr>
      <w:tr w14:paraId="33F8A6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6148C29">
            <w:pPr>
              <w:spacing w:before="0" w:after="0"/>
              <w:ind w:left="135"/>
              <w:jc w:val="left"/>
            </w:pPr>
            <w:r>
              <w:rPr>
                <w:rFonts w:ascii="Times New Roman" w:hAnsi="Times New Roman"/>
                <w:b w:val="0"/>
                <w:i w:val="0"/>
                <w:color w:val="000000"/>
                <w:sz w:val="24"/>
              </w:rPr>
              <w:t>Итоговые контрольные работы</w:t>
            </w:r>
          </w:p>
        </w:tc>
        <w:tc>
          <w:tcPr>
            <w:tcW w:w="1474" w:type="dxa"/>
            <w:tcMar>
              <w:top w:w="50" w:type="dxa"/>
              <w:left w:w="100" w:type="dxa"/>
            </w:tcMar>
            <w:vAlign w:val="center"/>
          </w:tcPr>
          <w:p w14:paraId="43700435">
            <w:pPr>
              <w:spacing w:before="0" w:after="0" w:line="276" w:lineRule="auto"/>
              <w:ind w:left="135"/>
              <w:jc w:val="center"/>
            </w:pPr>
            <w:r>
              <w:rPr>
                <w:rFonts w:ascii="Times New Roman" w:hAnsi="Times New Roman"/>
                <w:b w:val="0"/>
                <w:i w:val="0"/>
                <w:color w:val="000000"/>
                <w:sz w:val="24"/>
              </w:rPr>
              <w:t xml:space="preserve"> 4 </w:t>
            </w:r>
          </w:p>
        </w:tc>
        <w:tc>
          <w:tcPr>
            <w:tcW w:w="1654" w:type="dxa"/>
            <w:tcMar>
              <w:top w:w="50" w:type="dxa"/>
              <w:left w:w="100" w:type="dxa"/>
            </w:tcMar>
            <w:vAlign w:val="center"/>
          </w:tcPr>
          <w:p w14:paraId="726898FA">
            <w:pPr>
              <w:spacing w:before="0" w:after="0" w:line="276" w:lineRule="auto"/>
              <w:ind w:left="135"/>
              <w:jc w:val="center"/>
            </w:pPr>
            <w:r>
              <w:rPr>
                <w:rFonts w:ascii="Times New Roman" w:hAnsi="Times New Roman"/>
                <w:b w:val="0"/>
                <w:i w:val="0"/>
                <w:color w:val="000000"/>
                <w:sz w:val="24"/>
              </w:rPr>
              <w:t xml:space="preserve"> 2 </w:t>
            </w:r>
          </w:p>
        </w:tc>
        <w:tc>
          <w:tcPr>
            <w:tcW w:w="1744" w:type="dxa"/>
            <w:tcMar>
              <w:top w:w="50" w:type="dxa"/>
              <w:left w:w="100" w:type="dxa"/>
            </w:tcMar>
            <w:vAlign w:val="center"/>
          </w:tcPr>
          <w:p w14:paraId="29ABC930">
            <w:pPr>
              <w:spacing w:before="0" w:after="0" w:line="276" w:lineRule="auto"/>
              <w:ind w:left="135"/>
              <w:jc w:val="center"/>
            </w:pPr>
          </w:p>
        </w:tc>
        <w:tc>
          <w:tcPr>
            <w:tcW w:w="2536" w:type="dxa"/>
            <w:tcMar>
              <w:top w:w="50" w:type="dxa"/>
              <w:left w:w="100" w:type="dxa"/>
            </w:tcMar>
            <w:vAlign w:val="center"/>
          </w:tcPr>
          <w:p w14:paraId="2264EB32">
            <w:pPr>
              <w:spacing w:before="0" w:after="0"/>
              <w:ind w:left="135"/>
              <w:jc w:val="left"/>
            </w:pPr>
          </w:p>
        </w:tc>
      </w:tr>
      <w:tr w14:paraId="485BA9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3D46C63">
            <w:pPr>
              <w:spacing w:before="0" w:after="0"/>
              <w:ind w:left="135"/>
              <w:jc w:val="left"/>
            </w:pPr>
            <w:r>
              <w:rPr>
                <w:rFonts w:ascii="Times New Roman" w:hAnsi="Times New Roman"/>
                <w:b w:val="0"/>
                <w:i w:val="0"/>
                <w:color w:val="000000"/>
                <w:sz w:val="24"/>
              </w:rPr>
              <w:t>Подготовка и защита проектов</w:t>
            </w:r>
          </w:p>
        </w:tc>
        <w:tc>
          <w:tcPr>
            <w:tcW w:w="1474" w:type="dxa"/>
            <w:tcMar>
              <w:top w:w="50" w:type="dxa"/>
              <w:left w:w="100" w:type="dxa"/>
            </w:tcMar>
            <w:vAlign w:val="center"/>
          </w:tcPr>
          <w:p w14:paraId="283DC58D">
            <w:pPr>
              <w:spacing w:before="0" w:after="0" w:line="276" w:lineRule="auto"/>
              <w:ind w:left="135"/>
              <w:jc w:val="center"/>
            </w:pPr>
            <w:r>
              <w:rPr>
                <w:rFonts w:ascii="Times New Roman" w:hAnsi="Times New Roman"/>
                <w:b w:val="0"/>
                <w:i w:val="0"/>
                <w:color w:val="000000"/>
                <w:sz w:val="24"/>
              </w:rPr>
              <w:t xml:space="preserve"> 4 </w:t>
            </w:r>
          </w:p>
        </w:tc>
        <w:tc>
          <w:tcPr>
            <w:tcW w:w="1654" w:type="dxa"/>
            <w:tcMar>
              <w:top w:w="50" w:type="dxa"/>
              <w:left w:w="100" w:type="dxa"/>
            </w:tcMar>
            <w:vAlign w:val="center"/>
          </w:tcPr>
          <w:p w14:paraId="2A0BE1CE">
            <w:pPr>
              <w:spacing w:before="0" w:after="0" w:line="276" w:lineRule="auto"/>
              <w:ind w:left="135"/>
              <w:jc w:val="center"/>
            </w:pPr>
          </w:p>
        </w:tc>
        <w:tc>
          <w:tcPr>
            <w:tcW w:w="1744" w:type="dxa"/>
            <w:tcMar>
              <w:top w:w="50" w:type="dxa"/>
              <w:left w:w="100" w:type="dxa"/>
            </w:tcMar>
            <w:vAlign w:val="center"/>
          </w:tcPr>
          <w:p w14:paraId="3C022001">
            <w:pPr>
              <w:spacing w:before="0" w:after="0" w:line="276" w:lineRule="auto"/>
              <w:ind w:left="135"/>
              <w:jc w:val="center"/>
            </w:pPr>
          </w:p>
        </w:tc>
        <w:tc>
          <w:tcPr>
            <w:tcW w:w="2536" w:type="dxa"/>
            <w:tcMar>
              <w:top w:w="50" w:type="dxa"/>
              <w:left w:w="100" w:type="dxa"/>
            </w:tcMar>
            <w:vAlign w:val="center"/>
          </w:tcPr>
          <w:p w14:paraId="129F612E">
            <w:pPr>
              <w:spacing w:before="0" w:after="0"/>
              <w:ind w:left="135"/>
              <w:jc w:val="left"/>
            </w:pPr>
          </w:p>
        </w:tc>
      </w:tr>
      <w:tr w14:paraId="32DAA9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AFF2BCC">
            <w:pPr>
              <w:spacing w:before="0" w:after="0"/>
              <w:ind w:left="135"/>
              <w:jc w:val="left"/>
            </w:pPr>
            <w:r>
              <w:rPr>
                <w:rFonts w:ascii="Times New Roman" w:hAnsi="Times New Roman"/>
                <w:b w:val="0"/>
                <w:i w:val="0"/>
                <w:color w:val="000000"/>
                <w:sz w:val="24"/>
              </w:rPr>
              <w:t>Резервные уроки</w:t>
            </w:r>
          </w:p>
        </w:tc>
        <w:tc>
          <w:tcPr>
            <w:tcW w:w="1474" w:type="dxa"/>
            <w:tcMar>
              <w:top w:w="50" w:type="dxa"/>
              <w:left w:w="100" w:type="dxa"/>
            </w:tcMar>
            <w:vAlign w:val="center"/>
          </w:tcPr>
          <w:p w14:paraId="469E3DD1">
            <w:pPr>
              <w:spacing w:before="0" w:after="0" w:line="276" w:lineRule="auto"/>
              <w:ind w:left="135"/>
              <w:jc w:val="center"/>
            </w:pPr>
            <w:r>
              <w:rPr>
                <w:rFonts w:ascii="Times New Roman" w:hAnsi="Times New Roman"/>
                <w:b w:val="0"/>
                <w:i w:val="0"/>
                <w:color w:val="000000"/>
                <w:sz w:val="24"/>
              </w:rPr>
              <w:t xml:space="preserve"> 8 </w:t>
            </w:r>
          </w:p>
        </w:tc>
        <w:tc>
          <w:tcPr>
            <w:tcW w:w="1654" w:type="dxa"/>
            <w:tcMar>
              <w:top w:w="50" w:type="dxa"/>
              <w:left w:w="100" w:type="dxa"/>
            </w:tcMar>
            <w:vAlign w:val="center"/>
          </w:tcPr>
          <w:p w14:paraId="6AAF7062">
            <w:pPr>
              <w:spacing w:before="0" w:after="0" w:line="276" w:lineRule="auto"/>
              <w:ind w:left="135"/>
              <w:jc w:val="center"/>
            </w:pPr>
          </w:p>
        </w:tc>
        <w:tc>
          <w:tcPr>
            <w:tcW w:w="1744" w:type="dxa"/>
            <w:tcMar>
              <w:top w:w="50" w:type="dxa"/>
              <w:left w:w="100" w:type="dxa"/>
            </w:tcMar>
            <w:vAlign w:val="center"/>
          </w:tcPr>
          <w:p w14:paraId="5EA73818">
            <w:pPr>
              <w:spacing w:before="0" w:after="0" w:line="276" w:lineRule="auto"/>
              <w:ind w:left="135"/>
              <w:jc w:val="center"/>
            </w:pPr>
          </w:p>
        </w:tc>
        <w:tc>
          <w:tcPr>
            <w:tcW w:w="2536" w:type="dxa"/>
            <w:tcMar>
              <w:top w:w="50" w:type="dxa"/>
              <w:left w:w="100" w:type="dxa"/>
            </w:tcMar>
            <w:vAlign w:val="center"/>
          </w:tcPr>
          <w:p w14:paraId="0A607FA0">
            <w:pPr>
              <w:spacing w:before="0" w:after="0"/>
              <w:ind w:left="135"/>
              <w:jc w:val="left"/>
            </w:pPr>
          </w:p>
        </w:tc>
      </w:tr>
      <w:tr w14:paraId="55E1A5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BF89FF5">
            <w:pPr>
              <w:spacing w:before="0" w:after="0"/>
              <w:ind w:left="135"/>
              <w:jc w:val="left"/>
            </w:pPr>
            <w:r>
              <w:rPr>
                <w:rFonts w:ascii="Times New Roman" w:hAnsi="Times New Roman"/>
                <w:b w:val="0"/>
                <w:i w:val="0"/>
                <w:color w:val="000000"/>
                <w:sz w:val="24"/>
              </w:rPr>
              <w:t>ОБЩЕЕ КОЛИЧЕСТВО ЧАСОВ ПО ПРОГРАММЕ</w:t>
            </w:r>
          </w:p>
        </w:tc>
        <w:tc>
          <w:tcPr>
            <w:tcW w:w="1474" w:type="dxa"/>
            <w:tcMar>
              <w:top w:w="50" w:type="dxa"/>
              <w:left w:w="100" w:type="dxa"/>
            </w:tcMar>
            <w:vAlign w:val="center"/>
          </w:tcPr>
          <w:p w14:paraId="5840188F">
            <w:pPr>
              <w:spacing w:before="0" w:after="0" w:line="276" w:lineRule="auto"/>
              <w:ind w:left="135"/>
              <w:jc w:val="center"/>
            </w:pPr>
            <w:r>
              <w:rPr>
                <w:rFonts w:ascii="Times New Roman" w:hAnsi="Times New Roman"/>
                <w:b w:val="0"/>
                <w:i w:val="0"/>
                <w:color w:val="000000"/>
                <w:sz w:val="24"/>
              </w:rPr>
              <w:t xml:space="preserve"> 102 </w:t>
            </w:r>
          </w:p>
        </w:tc>
        <w:tc>
          <w:tcPr>
            <w:tcW w:w="1654" w:type="dxa"/>
            <w:tcMar>
              <w:top w:w="50" w:type="dxa"/>
              <w:left w:w="100" w:type="dxa"/>
            </w:tcMar>
            <w:vAlign w:val="center"/>
          </w:tcPr>
          <w:p w14:paraId="1B947986">
            <w:pPr>
              <w:spacing w:before="0" w:after="0" w:line="276" w:lineRule="auto"/>
              <w:ind w:left="135"/>
              <w:jc w:val="center"/>
            </w:pPr>
            <w:r>
              <w:rPr>
                <w:rFonts w:ascii="Times New Roman" w:hAnsi="Times New Roman"/>
                <w:b w:val="0"/>
                <w:i w:val="0"/>
                <w:color w:val="000000"/>
                <w:sz w:val="24"/>
              </w:rPr>
              <w:t xml:space="preserve"> 2 </w:t>
            </w:r>
          </w:p>
        </w:tc>
        <w:tc>
          <w:tcPr>
            <w:tcW w:w="1744" w:type="dxa"/>
            <w:tcMar>
              <w:top w:w="50" w:type="dxa"/>
              <w:left w:w="100" w:type="dxa"/>
            </w:tcMar>
            <w:vAlign w:val="center"/>
          </w:tcPr>
          <w:p w14:paraId="5122FDEC">
            <w:pPr>
              <w:spacing w:before="0" w:after="0" w:line="276" w:lineRule="auto"/>
              <w:ind w:left="135"/>
              <w:jc w:val="center"/>
            </w:pPr>
            <w:r>
              <w:rPr>
                <w:rFonts w:ascii="Times New Roman" w:hAnsi="Times New Roman"/>
                <w:b w:val="0"/>
                <w:i w:val="0"/>
                <w:color w:val="000000"/>
                <w:sz w:val="24"/>
              </w:rPr>
              <w:t xml:space="preserve"> 0 </w:t>
            </w:r>
          </w:p>
        </w:tc>
        <w:tc>
          <w:tcPr>
            <w:tcW w:w="2536" w:type="dxa"/>
            <w:tcMar>
              <w:top w:w="50" w:type="dxa"/>
              <w:left w:w="100" w:type="dxa"/>
            </w:tcMar>
            <w:vAlign w:val="center"/>
          </w:tcPr>
          <w:p w14:paraId="5CD7D94D">
            <w:pPr>
              <w:jc w:val="left"/>
            </w:pPr>
          </w:p>
        </w:tc>
      </w:tr>
    </w:tbl>
    <w:p w14:paraId="363A71F9">
      <w:pPr>
        <w:sectPr>
          <w:pgSz w:w="16383" w:h="11906" w:orient="landscape"/>
          <w:cols w:space="720" w:num="1"/>
        </w:sectPr>
      </w:pPr>
    </w:p>
    <w:p w14:paraId="10CB325D">
      <w:pPr>
        <w:spacing w:before="0" w:after="0"/>
        <w:ind w:left="120"/>
        <w:jc w:val="left"/>
      </w:pPr>
      <w:r>
        <w:rPr>
          <w:rFonts w:ascii="Times New Roman" w:hAnsi="Times New Roman"/>
          <w:b/>
          <w:i w:val="0"/>
          <w:color w:val="000000"/>
          <w:sz w:val="28"/>
        </w:rPr>
        <w:t xml:space="preserve"> 11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86"/>
        <w:gridCol w:w="4549"/>
        <w:gridCol w:w="1419"/>
        <w:gridCol w:w="1568"/>
        <w:gridCol w:w="1652"/>
        <w:gridCol w:w="2822"/>
      </w:tblGrid>
      <w:tr w14:paraId="333066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vMerge w:val="restart"/>
            <w:tcMar>
              <w:top w:w="50" w:type="dxa"/>
              <w:left w:w="100" w:type="dxa"/>
            </w:tcMar>
            <w:vAlign w:val="center"/>
          </w:tcPr>
          <w:p w14:paraId="7D25DFC5">
            <w:pPr>
              <w:spacing w:before="0" w:after="0"/>
              <w:ind w:left="135"/>
              <w:jc w:val="left"/>
            </w:pPr>
            <w:r>
              <w:rPr>
                <w:rFonts w:ascii="Times New Roman" w:hAnsi="Times New Roman"/>
                <w:b/>
                <w:i w:val="0"/>
                <w:color w:val="000000"/>
                <w:sz w:val="24"/>
              </w:rPr>
              <w:t xml:space="preserve">№ п/п </w:t>
            </w:r>
          </w:p>
          <w:p w14:paraId="5DEC4DFF">
            <w:pPr>
              <w:spacing w:before="0" w:after="0"/>
              <w:ind w:left="135"/>
              <w:jc w:val="left"/>
            </w:pPr>
          </w:p>
        </w:tc>
        <w:tc>
          <w:tcPr>
            <w:tcW w:w="3256" w:type="dxa"/>
            <w:vMerge w:val="restart"/>
            <w:tcMar>
              <w:top w:w="50" w:type="dxa"/>
              <w:left w:w="100" w:type="dxa"/>
            </w:tcMar>
            <w:vAlign w:val="center"/>
          </w:tcPr>
          <w:p w14:paraId="55FC5372">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1CDFAFCE">
            <w:pPr>
              <w:spacing w:before="0" w:after="0"/>
              <w:ind w:left="135"/>
              <w:jc w:val="left"/>
            </w:pPr>
          </w:p>
        </w:tc>
        <w:tc>
          <w:tcPr>
            <w:tcW w:w="0" w:type="auto"/>
            <w:gridSpan w:val="3"/>
            <w:tcMar>
              <w:top w:w="50" w:type="dxa"/>
              <w:left w:w="100" w:type="dxa"/>
            </w:tcMar>
            <w:vAlign w:val="center"/>
          </w:tcPr>
          <w:p w14:paraId="5573B6A3">
            <w:pPr>
              <w:spacing w:before="0" w:after="0"/>
              <w:ind w:left="0"/>
              <w:jc w:val="left"/>
            </w:pPr>
            <w:r>
              <w:rPr>
                <w:rFonts w:ascii="Times New Roman" w:hAnsi="Times New Roman"/>
                <w:b/>
                <w:i w:val="0"/>
                <w:color w:val="000000"/>
                <w:sz w:val="24"/>
              </w:rPr>
              <w:t>Количество часов</w:t>
            </w:r>
          </w:p>
        </w:tc>
        <w:tc>
          <w:tcPr>
            <w:tcW w:w="2536" w:type="dxa"/>
            <w:vMerge w:val="restart"/>
            <w:tcMar>
              <w:top w:w="50" w:type="dxa"/>
              <w:left w:w="100" w:type="dxa"/>
            </w:tcMar>
            <w:vAlign w:val="center"/>
          </w:tcPr>
          <w:p w14:paraId="0681D2F3">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18B0F2EC">
            <w:pPr>
              <w:spacing w:before="0" w:after="0"/>
              <w:ind w:left="135"/>
              <w:jc w:val="left"/>
            </w:pPr>
          </w:p>
        </w:tc>
      </w:tr>
      <w:tr w14:paraId="2E1CCC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93284DD">
            <w:pPr>
              <w:jc w:val="left"/>
            </w:pPr>
          </w:p>
        </w:tc>
        <w:tc>
          <w:tcPr>
            <w:tcW w:w="0" w:type="auto"/>
            <w:vMerge w:val="continue"/>
            <w:tcBorders>
              <w:top w:val="nil"/>
            </w:tcBorders>
            <w:tcMar>
              <w:top w:w="50" w:type="dxa"/>
              <w:left w:w="100" w:type="dxa"/>
            </w:tcMar>
          </w:tcPr>
          <w:p w14:paraId="4795BE1D">
            <w:pPr>
              <w:jc w:val="left"/>
            </w:pPr>
          </w:p>
        </w:tc>
        <w:tc>
          <w:tcPr>
            <w:tcW w:w="938" w:type="dxa"/>
            <w:tcMar>
              <w:top w:w="50" w:type="dxa"/>
              <w:left w:w="100" w:type="dxa"/>
            </w:tcMar>
            <w:vAlign w:val="center"/>
          </w:tcPr>
          <w:p w14:paraId="18017230">
            <w:pPr>
              <w:spacing w:before="0" w:after="0"/>
              <w:ind w:left="135"/>
              <w:jc w:val="left"/>
            </w:pPr>
            <w:r>
              <w:rPr>
                <w:rFonts w:ascii="Times New Roman" w:hAnsi="Times New Roman"/>
                <w:b/>
                <w:i w:val="0"/>
                <w:color w:val="000000"/>
                <w:sz w:val="24"/>
              </w:rPr>
              <w:t xml:space="preserve">Всего </w:t>
            </w:r>
          </w:p>
          <w:p w14:paraId="11E8BD06">
            <w:pPr>
              <w:spacing w:before="0" w:after="0"/>
              <w:ind w:left="135"/>
              <w:jc w:val="left"/>
            </w:pPr>
          </w:p>
        </w:tc>
        <w:tc>
          <w:tcPr>
            <w:tcW w:w="1654" w:type="dxa"/>
            <w:tcMar>
              <w:top w:w="50" w:type="dxa"/>
              <w:left w:w="100" w:type="dxa"/>
            </w:tcMar>
            <w:vAlign w:val="center"/>
          </w:tcPr>
          <w:p w14:paraId="75E71AE4">
            <w:pPr>
              <w:spacing w:before="0" w:after="0"/>
              <w:ind w:left="135"/>
              <w:jc w:val="left"/>
            </w:pPr>
            <w:r>
              <w:rPr>
                <w:rFonts w:ascii="Times New Roman" w:hAnsi="Times New Roman"/>
                <w:b/>
                <w:i w:val="0"/>
                <w:color w:val="000000"/>
                <w:sz w:val="24"/>
              </w:rPr>
              <w:t xml:space="preserve">Контрольные работы </w:t>
            </w:r>
          </w:p>
          <w:p w14:paraId="37288D8E">
            <w:pPr>
              <w:spacing w:before="0" w:after="0"/>
              <w:ind w:left="135"/>
              <w:jc w:val="left"/>
            </w:pPr>
          </w:p>
        </w:tc>
        <w:tc>
          <w:tcPr>
            <w:tcW w:w="1744" w:type="dxa"/>
            <w:tcMar>
              <w:top w:w="50" w:type="dxa"/>
              <w:left w:w="100" w:type="dxa"/>
            </w:tcMar>
            <w:vAlign w:val="center"/>
          </w:tcPr>
          <w:p w14:paraId="76F6F9EB">
            <w:pPr>
              <w:spacing w:before="0" w:after="0"/>
              <w:ind w:left="135"/>
              <w:jc w:val="left"/>
            </w:pPr>
            <w:r>
              <w:rPr>
                <w:rFonts w:ascii="Times New Roman" w:hAnsi="Times New Roman"/>
                <w:b/>
                <w:i w:val="0"/>
                <w:color w:val="000000"/>
                <w:sz w:val="24"/>
              </w:rPr>
              <w:t xml:space="preserve">Практические работы </w:t>
            </w:r>
          </w:p>
          <w:p w14:paraId="58C874EC">
            <w:pPr>
              <w:spacing w:before="0" w:after="0"/>
              <w:ind w:left="135"/>
              <w:jc w:val="left"/>
            </w:pPr>
          </w:p>
        </w:tc>
        <w:tc>
          <w:tcPr>
            <w:tcW w:w="0" w:type="auto"/>
            <w:vMerge w:val="continue"/>
            <w:tcBorders>
              <w:top w:val="nil"/>
            </w:tcBorders>
            <w:tcMar>
              <w:top w:w="50" w:type="dxa"/>
              <w:left w:w="100" w:type="dxa"/>
            </w:tcMar>
          </w:tcPr>
          <w:p w14:paraId="12F0FA43">
            <w:pPr>
              <w:jc w:val="left"/>
            </w:pPr>
          </w:p>
        </w:tc>
      </w:tr>
      <w:tr w14:paraId="53F426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C31E2C0">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Литература конца XIX — начала ХХ века</w:t>
            </w:r>
          </w:p>
        </w:tc>
      </w:tr>
      <w:tr w14:paraId="5445E7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5AFB8FAB">
            <w:pPr>
              <w:spacing w:before="0" w:after="0"/>
              <w:ind w:left="0"/>
              <w:jc w:val="left"/>
            </w:pPr>
            <w:r>
              <w:rPr>
                <w:rFonts w:ascii="Times New Roman" w:hAnsi="Times New Roman"/>
                <w:b w:val="0"/>
                <w:i w:val="0"/>
                <w:color w:val="000000"/>
                <w:sz w:val="24"/>
              </w:rPr>
              <w:t>1.1</w:t>
            </w:r>
          </w:p>
        </w:tc>
        <w:tc>
          <w:tcPr>
            <w:tcW w:w="3256" w:type="dxa"/>
            <w:tcMar>
              <w:top w:w="50" w:type="dxa"/>
              <w:left w:w="100" w:type="dxa"/>
            </w:tcMar>
            <w:vAlign w:val="center"/>
          </w:tcPr>
          <w:p w14:paraId="75EB9687">
            <w:pPr>
              <w:spacing w:before="0" w:after="0"/>
              <w:ind w:left="135"/>
              <w:jc w:val="left"/>
            </w:pPr>
            <w:r>
              <w:rPr>
                <w:rFonts w:ascii="Times New Roman" w:hAnsi="Times New Roman"/>
                <w:b w:val="0"/>
                <w:i w:val="0"/>
                <w:color w:val="000000"/>
                <w:sz w:val="24"/>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14:paraId="23950D39">
            <w:pPr>
              <w:spacing w:before="0" w:after="0" w:line="276" w:lineRule="auto"/>
              <w:ind w:left="135"/>
              <w:jc w:val="center"/>
            </w:pPr>
            <w:r>
              <w:rPr>
                <w:rFonts w:ascii="Times New Roman" w:hAnsi="Times New Roman"/>
                <w:b w:val="0"/>
                <w:i w:val="0"/>
                <w:color w:val="000000"/>
                <w:sz w:val="24"/>
              </w:rPr>
              <w:t xml:space="preserve"> 2 </w:t>
            </w:r>
          </w:p>
        </w:tc>
        <w:tc>
          <w:tcPr>
            <w:tcW w:w="1654" w:type="dxa"/>
            <w:tcMar>
              <w:top w:w="50" w:type="dxa"/>
              <w:left w:w="100" w:type="dxa"/>
            </w:tcMar>
            <w:vAlign w:val="center"/>
          </w:tcPr>
          <w:p w14:paraId="022EA512">
            <w:pPr>
              <w:spacing w:before="0" w:after="0" w:line="276" w:lineRule="auto"/>
              <w:ind w:left="135"/>
              <w:jc w:val="center"/>
            </w:pPr>
          </w:p>
        </w:tc>
        <w:tc>
          <w:tcPr>
            <w:tcW w:w="1744" w:type="dxa"/>
            <w:tcMar>
              <w:top w:w="50" w:type="dxa"/>
              <w:left w:w="100" w:type="dxa"/>
            </w:tcMar>
            <w:vAlign w:val="center"/>
          </w:tcPr>
          <w:p w14:paraId="0A44FEF9">
            <w:pPr>
              <w:spacing w:before="0" w:after="0" w:line="276" w:lineRule="auto"/>
              <w:ind w:left="135"/>
              <w:jc w:val="center"/>
            </w:pPr>
          </w:p>
        </w:tc>
        <w:tc>
          <w:tcPr>
            <w:tcW w:w="2536" w:type="dxa"/>
            <w:tcMar>
              <w:top w:w="50" w:type="dxa"/>
              <w:left w:w="100" w:type="dxa"/>
            </w:tcMar>
            <w:vAlign w:val="center"/>
          </w:tcPr>
          <w:p w14:paraId="0D17DDF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454C07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6AD2998F">
            <w:pPr>
              <w:spacing w:before="0" w:after="0"/>
              <w:ind w:left="0"/>
              <w:jc w:val="left"/>
            </w:pPr>
            <w:r>
              <w:rPr>
                <w:rFonts w:ascii="Times New Roman" w:hAnsi="Times New Roman"/>
                <w:b w:val="0"/>
                <w:i w:val="0"/>
                <w:color w:val="000000"/>
                <w:sz w:val="24"/>
              </w:rPr>
              <w:t>1.2</w:t>
            </w:r>
          </w:p>
        </w:tc>
        <w:tc>
          <w:tcPr>
            <w:tcW w:w="3256" w:type="dxa"/>
            <w:tcMar>
              <w:top w:w="50" w:type="dxa"/>
              <w:left w:w="100" w:type="dxa"/>
            </w:tcMar>
            <w:vAlign w:val="center"/>
          </w:tcPr>
          <w:p w14:paraId="51799A81">
            <w:pPr>
              <w:spacing w:before="0" w:after="0"/>
              <w:ind w:left="135"/>
              <w:jc w:val="left"/>
            </w:pPr>
            <w:r>
              <w:rPr>
                <w:rFonts w:ascii="Times New Roman" w:hAnsi="Times New Roman"/>
                <w:b w:val="0"/>
                <w:i w:val="0"/>
                <w:color w:val="000000"/>
                <w:sz w:val="24"/>
              </w:rPr>
              <w:t>Л. Н. Андреев. Рассказы и повести (одно произведение по выбору). Например, «Иуда Искариот», «Большой шлем» и др.</w:t>
            </w:r>
          </w:p>
        </w:tc>
        <w:tc>
          <w:tcPr>
            <w:tcW w:w="938" w:type="dxa"/>
            <w:tcMar>
              <w:top w:w="50" w:type="dxa"/>
              <w:left w:w="100" w:type="dxa"/>
            </w:tcMar>
            <w:vAlign w:val="center"/>
          </w:tcPr>
          <w:p w14:paraId="63BAAEB3">
            <w:pPr>
              <w:spacing w:before="0" w:after="0" w:line="276" w:lineRule="auto"/>
              <w:ind w:left="135"/>
              <w:jc w:val="center"/>
            </w:pPr>
            <w:r>
              <w:rPr>
                <w:rFonts w:ascii="Times New Roman" w:hAnsi="Times New Roman"/>
                <w:b w:val="0"/>
                <w:i w:val="0"/>
                <w:color w:val="000000"/>
                <w:sz w:val="24"/>
              </w:rPr>
              <w:t xml:space="preserve"> 2 </w:t>
            </w:r>
          </w:p>
        </w:tc>
        <w:tc>
          <w:tcPr>
            <w:tcW w:w="1654" w:type="dxa"/>
            <w:tcMar>
              <w:top w:w="50" w:type="dxa"/>
              <w:left w:w="100" w:type="dxa"/>
            </w:tcMar>
            <w:vAlign w:val="center"/>
          </w:tcPr>
          <w:p w14:paraId="2FA9396A">
            <w:pPr>
              <w:spacing w:before="0" w:after="0" w:line="276" w:lineRule="auto"/>
              <w:ind w:left="135"/>
              <w:jc w:val="center"/>
            </w:pPr>
          </w:p>
        </w:tc>
        <w:tc>
          <w:tcPr>
            <w:tcW w:w="1744" w:type="dxa"/>
            <w:tcMar>
              <w:top w:w="50" w:type="dxa"/>
              <w:left w:w="100" w:type="dxa"/>
            </w:tcMar>
            <w:vAlign w:val="center"/>
          </w:tcPr>
          <w:p w14:paraId="444FE699">
            <w:pPr>
              <w:spacing w:before="0" w:after="0" w:line="276" w:lineRule="auto"/>
              <w:ind w:left="135"/>
              <w:jc w:val="center"/>
            </w:pPr>
          </w:p>
        </w:tc>
        <w:tc>
          <w:tcPr>
            <w:tcW w:w="2536" w:type="dxa"/>
            <w:tcMar>
              <w:top w:w="50" w:type="dxa"/>
              <w:left w:w="100" w:type="dxa"/>
            </w:tcMar>
            <w:vAlign w:val="center"/>
          </w:tcPr>
          <w:p w14:paraId="784DB50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51422F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69687568">
            <w:pPr>
              <w:spacing w:before="0" w:after="0"/>
              <w:ind w:left="0"/>
              <w:jc w:val="left"/>
            </w:pPr>
            <w:r>
              <w:rPr>
                <w:rFonts w:ascii="Times New Roman" w:hAnsi="Times New Roman"/>
                <w:b w:val="0"/>
                <w:i w:val="0"/>
                <w:color w:val="000000"/>
                <w:sz w:val="24"/>
              </w:rPr>
              <w:t>1.3</w:t>
            </w:r>
          </w:p>
        </w:tc>
        <w:tc>
          <w:tcPr>
            <w:tcW w:w="3256" w:type="dxa"/>
            <w:tcMar>
              <w:top w:w="50" w:type="dxa"/>
              <w:left w:w="100" w:type="dxa"/>
            </w:tcMar>
            <w:vAlign w:val="center"/>
          </w:tcPr>
          <w:p w14:paraId="6E3D948F">
            <w:pPr>
              <w:spacing w:before="0" w:after="0"/>
              <w:ind w:left="135"/>
              <w:jc w:val="left"/>
            </w:pPr>
            <w:r>
              <w:rPr>
                <w:rFonts w:ascii="Times New Roman" w:hAnsi="Times New Roman"/>
                <w:b w:val="0"/>
                <w:i w:val="0"/>
                <w:color w:val="000000"/>
                <w:sz w:val="24"/>
              </w:rPr>
              <w:t>М. Горький. Рассказы (один по выбору). Например, «Старуха Изергиль», «Макар Чудра», «Коновалов» и др. Пьеса «На дне».</w:t>
            </w:r>
          </w:p>
        </w:tc>
        <w:tc>
          <w:tcPr>
            <w:tcW w:w="938" w:type="dxa"/>
            <w:tcMar>
              <w:top w:w="50" w:type="dxa"/>
              <w:left w:w="100" w:type="dxa"/>
            </w:tcMar>
            <w:vAlign w:val="center"/>
          </w:tcPr>
          <w:p w14:paraId="50F1F892">
            <w:pPr>
              <w:spacing w:before="0" w:after="0" w:line="276" w:lineRule="auto"/>
              <w:ind w:left="135"/>
              <w:jc w:val="center"/>
            </w:pPr>
            <w:r>
              <w:rPr>
                <w:rFonts w:ascii="Times New Roman" w:hAnsi="Times New Roman"/>
                <w:b w:val="0"/>
                <w:i w:val="0"/>
                <w:color w:val="000000"/>
                <w:sz w:val="24"/>
              </w:rPr>
              <w:t xml:space="preserve"> 5 </w:t>
            </w:r>
          </w:p>
        </w:tc>
        <w:tc>
          <w:tcPr>
            <w:tcW w:w="1654" w:type="dxa"/>
            <w:tcMar>
              <w:top w:w="50" w:type="dxa"/>
              <w:left w:w="100" w:type="dxa"/>
            </w:tcMar>
            <w:vAlign w:val="center"/>
          </w:tcPr>
          <w:p w14:paraId="54161A4D">
            <w:pPr>
              <w:spacing w:before="0" w:after="0" w:line="276" w:lineRule="auto"/>
              <w:ind w:left="135"/>
              <w:jc w:val="center"/>
            </w:pPr>
          </w:p>
        </w:tc>
        <w:tc>
          <w:tcPr>
            <w:tcW w:w="1744" w:type="dxa"/>
            <w:tcMar>
              <w:top w:w="50" w:type="dxa"/>
              <w:left w:w="100" w:type="dxa"/>
            </w:tcMar>
            <w:vAlign w:val="center"/>
          </w:tcPr>
          <w:p w14:paraId="6AB925DC">
            <w:pPr>
              <w:spacing w:before="0" w:after="0" w:line="276" w:lineRule="auto"/>
              <w:ind w:left="135"/>
              <w:jc w:val="center"/>
            </w:pPr>
          </w:p>
        </w:tc>
        <w:tc>
          <w:tcPr>
            <w:tcW w:w="2536" w:type="dxa"/>
            <w:tcMar>
              <w:top w:w="50" w:type="dxa"/>
              <w:left w:w="100" w:type="dxa"/>
            </w:tcMar>
            <w:vAlign w:val="center"/>
          </w:tcPr>
          <w:p w14:paraId="1C135D7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78E4F4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41BBC100">
            <w:pPr>
              <w:spacing w:before="0" w:after="0"/>
              <w:ind w:left="0"/>
              <w:jc w:val="left"/>
            </w:pPr>
            <w:r>
              <w:rPr>
                <w:rFonts w:ascii="Times New Roman" w:hAnsi="Times New Roman"/>
                <w:b w:val="0"/>
                <w:i w:val="0"/>
                <w:color w:val="000000"/>
                <w:sz w:val="24"/>
              </w:rPr>
              <w:t>1.4</w:t>
            </w:r>
          </w:p>
        </w:tc>
        <w:tc>
          <w:tcPr>
            <w:tcW w:w="3256" w:type="dxa"/>
            <w:tcMar>
              <w:top w:w="50" w:type="dxa"/>
              <w:left w:w="100" w:type="dxa"/>
            </w:tcMar>
            <w:vAlign w:val="center"/>
          </w:tcPr>
          <w:p w14:paraId="7838CECF">
            <w:pPr>
              <w:spacing w:before="0" w:after="0"/>
              <w:ind w:left="135"/>
              <w:jc w:val="left"/>
            </w:pPr>
            <w:r>
              <w:rPr>
                <w:rFonts w:ascii="Times New Roman" w:hAnsi="Times New Roman"/>
                <w:b w:val="0"/>
                <w:i w:val="0"/>
                <w:color w:val="000000"/>
                <w:sz w:val="24"/>
              </w:rPr>
              <w:t>Стихотворения поэтов Серебряного века (не менее двух стихотворений одного поэта по выбору). Например, cтихотворения К. Д. Бальмонта, М. А. Волошина, Н. С. Гумилёва и др.</w:t>
            </w:r>
          </w:p>
        </w:tc>
        <w:tc>
          <w:tcPr>
            <w:tcW w:w="938" w:type="dxa"/>
            <w:tcMar>
              <w:top w:w="50" w:type="dxa"/>
              <w:left w:w="100" w:type="dxa"/>
            </w:tcMar>
            <w:vAlign w:val="center"/>
          </w:tcPr>
          <w:p w14:paraId="6069D294">
            <w:pPr>
              <w:spacing w:before="0" w:after="0" w:line="276" w:lineRule="auto"/>
              <w:ind w:left="135"/>
              <w:jc w:val="center"/>
            </w:pPr>
            <w:r>
              <w:rPr>
                <w:rFonts w:ascii="Times New Roman" w:hAnsi="Times New Roman"/>
                <w:b w:val="0"/>
                <w:i w:val="0"/>
                <w:color w:val="000000"/>
                <w:sz w:val="24"/>
              </w:rPr>
              <w:t xml:space="preserve"> 2 </w:t>
            </w:r>
          </w:p>
        </w:tc>
        <w:tc>
          <w:tcPr>
            <w:tcW w:w="1654" w:type="dxa"/>
            <w:tcMar>
              <w:top w:w="50" w:type="dxa"/>
              <w:left w:w="100" w:type="dxa"/>
            </w:tcMar>
            <w:vAlign w:val="center"/>
          </w:tcPr>
          <w:p w14:paraId="036B6154">
            <w:pPr>
              <w:spacing w:before="0" w:after="0" w:line="276" w:lineRule="auto"/>
              <w:ind w:left="135"/>
              <w:jc w:val="center"/>
            </w:pPr>
          </w:p>
        </w:tc>
        <w:tc>
          <w:tcPr>
            <w:tcW w:w="1744" w:type="dxa"/>
            <w:tcMar>
              <w:top w:w="50" w:type="dxa"/>
              <w:left w:w="100" w:type="dxa"/>
            </w:tcMar>
            <w:vAlign w:val="center"/>
          </w:tcPr>
          <w:p w14:paraId="32B8EE52">
            <w:pPr>
              <w:spacing w:before="0" w:after="0" w:line="276" w:lineRule="auto"/>
              <w:ind w:left="135"/>
              <w:jc w:val="center"/>
            </w:pPr>
          </w:p>
        </w:tc>
        <w:tc>
          <w:tcPr>
            <w:tcW w:w="2536" w:type="dxa"/>
            <w:tcMar>
              <w:top w:w="50" w:type="dxa"/>
              <w:left w:w="100" w:type="dxa"/>
            </w:tcMar>
            <w:vAlign w:val="center"/>
          </w:tcPr>
          <w:p w14:paraId="7184A8C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78F8B9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6F7DDCE">
            <w:pPr>
              <w:spacing w:before="0" w:after="0"/>
              <w:ind w:left="135"/>
              <w:jc w:val="left"/>
            </w:pPr>
            <w:r>
              <w:rPr>
                <w:rFonts w:ascii="Times New Roman" w:hAnsi="Times New Roman"/>
                <w:b w:val="0"/>
                <w:i w:val="0"/>
                <w:color w:val="000000"/>
                <w:sz w:val="24"/>
              </w:rPr>
              <w:t>Итого по разделу</w:t>
            </w:r>
          </w:p>
        </w:tc>
        <w:tc>
          <w:tcPr>
            <w:tcW w:w="1474" w:type="dxa"/>
            <w:tcMar>
              <w:top w:w="50" w:type="dxa"/>
              <w:left w:w="100" w:type="dxa"/>
            </w:tcMar>
            <w:vAlign w:val="center"/>
          </w:tcPr>
          <w:p w14:paraId="4DA1F30B">
            <w:pPr>
              <w:spacing w:before="0" w:after="0" w:line="276" w:lineRule="auto"/>
              <w:ind w:left="135"/>
              <w:jc w:val="center"/>
            </w:pPr>
            <w:r>
              <w:rPr>
                <w:rFonts w:ascii="Times New Roman" w:hAnsi="Times New Roman"/>
                <w:b w:val="0"/>
                <w:i w:val="0"/>
                <w:color w:val="000000"/>
                <w:sz w:val="24"/>
              </w:rPr>
              <w:t xml:space="preserve"> 11 </w:t>
            </w:r>
          </w:p>
        </w:tc>
        <w:tc>
          <w:tcPr>
            <w:tcW w:w="0" w:type="auto"/>
            <w:gridSpan w:val="3"/>
            <w:tcMar>
              <w:top w:w="50" w:type="dxa"/>
              <w:left w:w="100" w:type="dxa"/>
            </w:tcMar>
            <w:vAlign w:val="center"/>
          </w:tcPr>
          <w:p w14:paraId="32FC677D">
            <w:pPr>
              <w:jc w:val="left"/>
            </w:pPr>
          </w:p>
        </w:tc>
      </w:tr>
      <w:tr w14:paraId="4D2BFC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3C9231E">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Литература ХХ века</w:t>
            </w:r>
          </w:p>
        </w:tc>
      </w:tr>
      <w:tr w14:paraId="342208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3B64883F">
            <w:pPr>
              <w:spacing w:before="0" w:after="0"/>
              <w:ind w:left="0"/>
              <w:jc w:val="left"/>
            </w:pPr>
            <w:r>
              <w:rPr>
                <w:rFonts w:ascii="Times New Roman" w:hAnsi="Times New Roman"/>
                <w:b w:val="0"/>
                <w:i w:val="0"/>
                <w:color w:val="000000"/>
                <w:sz w:val="24"/>
              </w:rPr>
              <w:t>2.1</w:t>
            </w:r>
          </w:p>
        </w:tc>
        <w:tc>
          <w:tcPr>
            <w:tcW w:w="3256" w:type="dxa"/>
            <w:tcMar>
              <w:top w:w="50" w:type="dxa"/>
              <w:left w:w="100" w:type="dxa"/>
            </w:tcMar>
            <w:vAlign w:val="center"/>
          </w:tcPr>
          <w:p w14:paraId="6633448A">
            <w:pPr>
              <w:spacing w:before="0" w:after="0"/>
              <w:ind w:left="135"/>
              <w:jc w:val="left"/>
            </w:pPr>
            <w:r>
              <w:rPr>
                <w:rFonts w:ascii="Times New Roman" w:hAnsi="Times New Roman"/>
                <w:b w:val="0"/>
                <w:i w:val="0"/>
                <w:color w:val="000000"/>
                <w:sz w:val="24"/>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14:paraId="43652657">
            <w:pPr>
              <w:spacing w:before="0" w:after="0" w:line="276" w:lineRule="auto"/>
              <w:ind w:left="135"/>
              <w:jc w:val="center"/>
            </w:pPr>
            <w:r>
              <w:rPr>
                <w:rFonts w:ascii="Times New Roman" w:hAnsi="Times New Roman"/>
                <w:b w:val="0"/>
                <w:i w:val="0"/>
                <w:color w:val="000000"/>
                <w:sz w:val="24"/>
              </w:rPr>
              <w:t xml:space="preserve"> 3 </w:t>
            </w:r>
          </w:p>
        </w:tc>
        <w:tc>
          <w:tcPr>
            <w:tcW w:w="1654" w:type="dxa"/>
            <w:tcMar>
              <w:top w:w="50" w:type="dxa"/>
              <w:left w:w="100" w:type="dxa"/>
            </w:tcMar>
            <w:vAlign w:val="center"/>
          </w:tcPr>
          <w:p w14:paraId="7372A4BF">
            <w:pPr>
              <w:spacing w:before="0" w:after="0" w:line="276" w:lineRule="auto"/>
              <w:ind w:left="135"/>
              <w:jc w:val="center"/>
            </w:pPr>
          </w:p>
        </w:tc>
        <w:tc>
          <w:tcPr>
            <w:tcW w:w="1744" w:type="dxa"/>
            <w:tcMar>
              <w:top w:w="50" w:type="dxa"/>
              <w:left w:w="100" w:type="dxa"/>
            </w:tcMar>
            <w:vAlign w:val="center"/>
          </w:tcPr>
          <w:p w14:paraId="24A56CDE">
            <w:pPr>
              <w:spacing w:before="0" w:after="0" w:line="276" w:lineRule="auto"/>
              <w:ind w:left="135"/>
              <w:jc w:val="center"/>
            </w:pPr>
          </w:p>
        </w:tc>
        <w:tc>
          <w:tcPr>
            <w:tcW w:w="2536" w:type="dxa"/>
            <w:tcMar>
              <w:top w:w="50" w:type="dxa"/>
              <w:left w:w="100" w:type="dxa"/>
            </w:tcMar>
            <w:vAlign w:val="center"/>
          </w:tcPr>
          <w:p w14:paraId="5482B87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30BDCF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073ACDE5">
            <w:pPr>
              <w:spacing w:before="0" w:after="0"/>
              <w:ind w:left="0"/>
              <w:jc w:val="left"/>
            </w:pPr>
            <w:r>
              <w:rPr>
                <w:rFonts w:ascii="Times New Roman" w:hAnsi="Times New Roman"/>
                <w:b w:val="0"/>
                <w:i w:val="0"/>
                <w:color w:val="000000"/>
                <w:sz w:val="24"/>
              </w:rPr>
              <w:t>2.2</w:t>
            </w:r>
          </w:p>
        </w:tc>
        <w:tc>
          <w:tcPr>
            <w:tcW w:w="3256" w:type="dxa"/>
            <w:tcMar>
              <w:top w:w="50" w:type="dxa"/>
              <w:left w:w="100" w:type="dxa"/>
            </w:tcMar>
            <w:vAlign w:val="center"/>
          </w:tcPr>
          <w:p w14:paraId="35EDE756">
            <w:pPr>
              <w:spacing w:before="0" w:after="0"/>
              <w:ind w:left="135"/>
              <w:jc w:val="left"/>
            </w:pPr>
            <w:r>
              <w:rPr>
                <w:rFonts w:ascii="Times New Roman" w:hAnsi="Times New Roman"/>
                <w:b w:val="0"/>
                <w:i w:val="0"/>
                <w:color w:val="000000"/>
                <w:sz w:val="24"/>
              </w:rPr>
              <w:t>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Поэма «Двенадцать».</w:t>
            </w:r>
          </w:p>
        </w:tc>
        <w:tc>
          <w:tcPr>
            <w:tcW w:w="938" w:type="dxa"/>
            <w:tcMar>
              <w:top w:w="50" w:type="dxa"/>
              <w:left w:w="100" w:type="dxa"/>
            </w:tcMar>
            <w:vAlign w:val="center"/>
          </w:tcPr>
          <w:p w14:paraId="0ED1A8CA">
            <w:pPr>
              <w:spacing w:before="0" w:after="0" w:line="276" w:lineRule="auto"/>
              <w:ind w:left="135"/>
              <w:jc w:val="center"/>
            </w:pPr>
            <w:r>
              <w:rPr>
                <w:rFonts w:ascii="Times New Roman" w:hAnsi="Times New Roman"/>
                <w:b w:val="0"/>
                <w:i w:val="0"/>
                <w:color w:val="000000"/>
                <w:sz w:val="24"/>
              </w:rPr>
              <w:t xml:space="preserve"> 4 </w:t>
            </w:r>
          </w:p>
        </w:tc>
        <w:tc>
          <w:tcPr>
            <w:tcW w:w="1654" w:type="dxa"/>
            <w:tcMar>
              <w:top w:w="50" w:type="dxa"/>
              <w:left w:w="100" w:type="dxa"/>
            </w:tcMar>
            <w:vAlign w:val="center"/>
          </w:tcPr>
          <w:p w14:paraId="2C07B554">
            <w:pPr>
              <w:spacing w:before="0" w:after="0" w:line="276" w:lineRule="auto"/>
              <w:ind w:left="135"/>
              <w:jc w:val="center"/>
            </w:pPr>
          </w:p>
        </w:tc>
        <w:tc>
          <w:tcPr>
            <w:tcW w:w="1744" w:type="dxa"/>
            <w:tcMar>
              <w:top w:w="50" w:type="dxa"/>
              <w:left w:w="100" w:type="dxa"/>
            </w:tcMar>
            <w:vAlign w:val="center"/>
          </w:tcPr>
          <w:p w14:paraId="71A40FD7">
            <w:pPr>
              <w:spacing w:before="0" w:after="0" w:line="276" w:lineRule="auto"/>
              <w:ind w:left="135"/>
              <w:jc w:val="center"/>
            </w:pPr>
          </w:p>
        </w:tc>
        <w:tc>
          <w:tcPr>
            <w:tcW w:w="2536" w:type="dxa"/>
            <w:tcMar>
              <w:top w:w="50" w:type="dxa"/>
              <w:left w:w="100" w:type="dxa"/>
            </w:tcMar>
            <w:vAlign w:val="center"/>
          </w:tcPr>
          <w:p w14:paraId="1381914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095069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782CEAEA">
            <w:pPr>
              <w:spacing w:before="0" w:after="0"/>
              <w:ind w:left="0"/>
              <w:jc w:val="left"/>
            </w:pPr>
            <w:r>
              <w:rPr>
                <w:rFonts w:ascii="Times New Roman" w:hAnsi="Times New Roman"/>
                <w:b w:val="0"/>
                <w:i w:val="0"/>
                <w:color w:val="000000"/>
                <w:sz w:val="24"/>
              </w:rPr>
              <w:t>2.3</w:t>
            </w:r>
          </w:p>
        </w:tc>
        <w:tc>
          <w:tcPr>
            <w:tcW w:w="3256" w:type="dxa"/>
            <w:tcMar>
              <w:top w:w="50" w:type="dxa"/>
              <w:left w:w="100" w:type="dxa"/>
            </w:tcMar>
            <w:vAlign w:val="center"/>
          </w:tcPr>
          <w:p w14:paraId="147EC52C">
            <w:pPr>
              <w:spacing w:before="0" w:after="0"/>
              <w:ind w:left="135"/>
              <w:jc w:val="left"/>
            </w:pPr>
            <w:r>
              <w:rPr>
                <w:rFonts w:ascii="Times New Roman" w:hAnsi="Times New Roman"/>
                <w:b w:val="0"/>
                <w:i w:val="0"/>
                <w:color w:val="000000"/>
                <w:sz w:val="24"/>
              </w:rPr>
              <w:t>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Поэма «Облако в штанах».</w:t>
            </w:r>
          </w:p>
        </w:tc>
        <w:tc>
          <w:tcPr>
            <w:tcW w:w="938" w:type="dxa"/>
            <w:tcMar>
              <w:top w:w="50" w:type="dxa"/>
              <w:left w:w="100" w:type="dxa"/>
            </w:tcMar>
            <w:vAlign w:val="center"/>
          </w:tcPr>
          <w:p w14:paraId="1ACAA218">
            <w:pPr>
              <w:spacing w:before="0" w:after="0" w:line="276" w:lineRule="auto"/>
              <w:ind w:left="135"/>
              <w:jc w:val="center"/>
            </w:pPr>
            <w:r>
              <w:rPr>
                <w:rFonts w:ascii="Times New Roman" w:hAnsi="Times New Roman"/>
                <w:b w:val="0"/>
                <w:i w:val="0"/>
                <w:color w:val="000000"/>
                <w:sz w:val="24"/>
              </w:rPr>
              <w:t xml:space="preserve"> 4 </w:t>
            </w:r>
          </w:p>
        </w:tc>
        <w:tc>
          <w:tcPr>
            <w:tcW w:w="1654" w:type="dxa"/>
            <w:tcMar>
              <w:top w:w="50" w:type="dxa"/>
              <w:left w:w="100" w:type="dxa"/>
            </w:tcMar>
            <w:vAlign w:val="center"/>
          </w:tcPr>
          <w:p w14:paraId="64337CD2">
            <w:pPr>
              <w:spacing w:before="0" w:after="0" w:line="276" w:lineRule="auto"/>
              <w:ind w:left="135"/>
              <w:jc w:val="center"/>
            </w:pPr>
          </w:p>
        </w:tc>
        <w:tc>
          <w:tcPr>
            <w:tcW w:w="1744" w:type="dxa"/>
            <w:tcMar>
              <w:top w:w="50" w:type="dxa"/>
              <w:left w:w="100" w:type="dxa"/>
            </w:tcMar>
            <w:vAlign w:val="center"/>
          </w:tcPr>
          <w:p w14:paraId="00F8942A">
            <w:pPr>
              <w:spacing w:before="0" w:after="0" w:line="276" w:lineRule="auto"/>
              <w:ind w:left="135"/>
              <w:jc w:val="center"/>
            </w:pPr>
          </w:p>
        </w:tc>
        <w:tc>
          <w:tcPr>
            <w:tcW w:w="2536" w:type="dxa"/>
            <w:tcMar>
              <w:top w:w="50" w:type="dxa"/>
              <w:left w:w="100" w:type="dxa"/>
            </w:tcMar>
            <w:vAlign w:val="center"/>
          </w:tcPr>
          <w:p w14:paraId="03464C9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7DA520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5EE042B8">
            <w:pPr>
              <w:spacing w:before="0" w:after="0"/>
              <w:ind w:left="0"/>
              <w:jc w:val="left"/>
            </w:pPr>
            <w:r>
              <w:rPr>
                <w:rFonts w:ascii="Times New Roman" w:hAnsi="Times New Roman"/>
                <w:b w:val="0"/>
                <w:i w:val="0"/>
                <w:color w:val="000000"/>
                <w:sz w:val="24"/>
              </w:rPr>
              <w:t>2.4</w:t>
            </w:r>
          </w:p>
        </w:tc>
        <w:tc>
          <w:tcPr>
            <w:tcW w:w="3256" w:type="dxa"/>
            <w:tcMar>
              <w:top w:w="50" w:type="dxa"/>
              <w:left w:w="100" w:type="dxa"/>
            </w:tcMar>
            <w:vAlign w:val="center"/>
          </w:tcPr>
          <w:p w14:paraId="11D932A6">
            <w:pPr>
              <w:spacing w:before="0" w:after="0"/>
              <w:ind w:left="135"/>
              <w:jc w:val="left"/>
            </w:pPr>
            <w:r>
              <w:rPr>
                <w:rFonts w:ascii="Times New Roman" w:hAnsi="Times New Roman"/>
                <w:b w:val="0"/>
                <w:i w:val="0"/>
                <w:color w:val="000000"/>
                <w:sz w:val="24"/>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14:paraId="09A5BBAA">
            <w:pPr>
              <w:spacing w:before="0" w:after="0" w:line="276" w:lineRule="auto"/>
              <w:ind w:left="135"/>
              <w:jc w:val="center"/>
            </w:pPr>
            <w:r>
              <w:rPr>
                <w:rFonts w:ascii="Times New Roman" w:hAnsi="Times New Roman"/>
                <w:b w:val="0"/>
                <w:i w:val="0"/>
                <w:color w:val="000000"/>
                <w:sz w:val="24"/>
              </w:rPr>
              <w:t xml:space="preserve"> 3 </w:t>
            </w:r>
          </w:p>
        </w:tc>
        <w:tc>
          <w:tcPr>
            <w:tcW w:w="1654" w:type="dxa"/>
            <w:tcMar>
              <w:top w:w="50" w:type="dxa"/>
              <w:left w:w="100" w:type="dxa"/>
            </w:tcMar>
            <w:vAlign w:val="center"/>
          </w:tcPr>
          <w:p w14:paraId="69D68CC7">
            <w:pPr>
              <w:spacing w:before="0" w:after="0" w:line="276" w:lineRule="auto"/>
              <w:ind w:left="135"/>
              <w:jc w:val="center"/>
            </w:pPr>
          </w:p>
        </w:tc>
        <w:tc>
          <w:tcPr>
            <w:tcW w:w="1744" w:type="dxa"/>
            <w:tcMar>
              <w:top w:w="50" w:type="dxa"/>
              <w:left w:w="100" w:type="dxa"/>
            </w:tcMar>
            <w:vAlign w:val="center"/>
          </w:tcPr>
          <w:p w14:paraId="258F64B1">
            <w:pPr>
              <w:spacing w:before="0" w:after="0" w:line="276" w:lineRule="auto"/>
              <w:ind w:left="135"/>
              <w:jc w:val="center"/>
            </w:pPr>
          </w:p>
        </w:tc>
        <w:tc>
          <w:tcPr>
            <w:tcW w:w="2536" w:type="dxa"/>
            <w:tcMar>
              <w:top w:w="50" w:type="dxa"/>
              <w:left w:w="100" w:type="dxa"/>
            </w:tcMar>
            <w:vAlign w:val="center"/>
          </w:tcPr>
          <w:p w14:paraId="073988F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4684A4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79D0B85F">
            <w:pPr>
              <w:spacing w:before="0" w:after="0"/>
              <w:ind w:left="0"/>
              <w:jc w:val="left"/>
            </w:pPr>
            <w:r>
              <w:rPr>
                <w:rFonts w:ascii="Times New Roman" w:hAnsi="Times New Roman"/>
                <w:b w:val="0"/>
                <w:i w:val="0"/>
                <w:color w:val="000000"/>
                <w:sz w:val="24"/>
              </w:rPr>
              <w:t>2.5</w:t>
            </w:r>
          </w:p>
        </w:tc>
        <w:tc>
          <w:tcPr>
            <w:tcW w:w="3256" w:type="dxa"/>
            <w:tcMar>
              <w:top w:w="50" w:type="dxa"/>
              <w:left w:w="100" w:type="dxa"/>
            </w:tcMar>
            <w:vAlign w:val="center"/>
          </w:tcPr>
          <w:p w14:paraId="797ED9F4">
            <w:pPr>
              <w:spacing w:before="0" w:after="0"/>
              <w:ind w:left="135"/>
              <w:jc w:val="left"/>
            </w:pPr>
            <w:r>
              <w:rPr>
                <w:rFonts w:ascii="Times New Roman" w:hAnsi="Times New Roman"/>
                <w:b w:val="0"/>
                <w:i w:val="0"/>
                <w:color w:val="000000"/>
                <w:sz w:val="24"/>
              </w:rPr>
              <w:t>О. 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938" w:type="dxa"/>
            <w:tcMar>
              <w:top w:w="50" w:type="dxa"/>
              <w:left w:w="100" w:type="dxa"/>
            </w:tcMar>
            <w:vAlign w:val="center"/>
          </w:tcPr>
          <w:p w14:paraId="32230407">
            <w:pPr>
              <w:spacing w:before="0" w:after="0" w:line="276" w:lineRule="auto"/>
              <w:ind w:left="135"/>
              <w:jc w:val="center"/>
            </w:pPr>
            <w:r>
              <w:rPr>
                <w:rFonts w:ascii="Times New Roman" w:hAnsi="Times New Roman"/>
                <w:b w:val="0"/>
                <w:i w:val="0"/>
                <w:color w:val="000000"/>
                <w:sz w:val="24"/>
              </w:rPr>
              <w:t xml:space="preserve"> 2 </w:t>
            </w:r>
          </w:p>
        </w:tc>
        <w:tc>
          <w:tcPr>
            <w:tcW w:w="1654" w:type="dxa"/>
            <w:tcMar>
              <w:top w:w="50" w:type="dxa"/>
              <w:left w:w="100" w:type="dxa"/>
            </w:tcMar>
            <w:vAlign w:val="center"/>
          </w:tcPr>
          <w:p w14:paraId="1C3FAAC4">
            <w:pPr>
              <w:spacing w:before="0" w:after="0" w:line="276" w:lineRule="auto"/>
              <w:ind w:left="135"/>
              <w:jc w:val="center"/>
            </w:pPr>
          </w:p>
        </w:tc>
        <w:tc>
          <w:tcPr>
            <w:tcW w:w="1744" w:type="dxa"/>
            <w:tcMar>
              <w:top w:w="50" w:type="dxa"/>
              <w:left w:w="100" w:type="dxa"/>
            </w:tcMar>
            <w:vAlign w:val="center"/>
          </w:tcPr>
          <w:p w14:paraId="1BEB923E">
            <w:pPr>
              <w:spacing w:before="0" w:after="0" w:line="276" w:lineRule="auto"/>
              <w:ind w:left="135"/>
              <w:jc w:val="center"/>
            </w:pPr>
          </w:p>
        </w:tc>
        <w:tc>
          <w:tcPr>
            <w:tcW w:w="2536" w:type="dxa"/>
            <w:tcMar>
              <w:top w:w="50" w:type="dxa"/>
              <w:left w:w="100" w:type="dxa"/>
            </w:tcMar>
            <w:vAlign w:val="center"/>
          </w:tcPr>
          <w:p w14:paraId="74ED44A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422C93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2AFDC4A0">
            <w:pPr>
              <w:spacing w:before="0" w:after="0"/>
              <w:ind w:left="0"/>
              <w:jc w:val="left"/>
            </w:pPr>
            <w:r>
              <w:rPr>
                <w:rFonts w:ascii="Times New Roman" w:hAnsi="Times New Roman"/>
                <w:b w:val="0"/>
                <w:i w:val="0"/>
                <w:color w:val="000000"/>
                <w:sz w:val="24"/>
              </w:rPr>
              <w:t>2.6</w:t>
            </w:r>
          </w:p>
        </w:tc>
        <w:tc>
          <w:tcPr>
            <w:tcW w:w="3256" w:type="dxa"/>
            <w:tcMar>
              <w:top w:w="50" w:type="dxa"/>
              <w:left w:w="100" w:type="dxa"/>
            </w:tcMar>
            <w:vAlign w:val="center"/>
          </w:tcPr>
          <w:p w14:paraId="0F94A6E7">
            <w:pPr>
              <w:spacing w:before="0" w:after="0"/>
              <w:ind w:left="135"/>
              <w:jc w:val="left"/>
            </w:pPr>
            <w:r>
              <w:rPr>
                <w:rFonts w:ascii="Times New Roman" w:hAnsi="Times New Roman"/>
                <w:b w:val="0"/>
                <w:i w:val="0"/>
                <w:color w:val="000000"/>
                <w:sz w:val="24"/>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14:paraId="7611A4E0">
            <w:pPr>
              <w:spacing w:before="0" w:after="0" w:line="276" w:lineRule="auto"/>
              <w:ind w:left="135"/>
              <w:jc w:val="center"/>
            </w:pPr>
            <w:r>
              <w:rPr>
                <w:rFonts w:ascii="Times New Roman" w:hAnsi="Times New Roman"/>
                <w:b w:val="0"/>
                <w:i w:val="0"/>
                <w:color w:val="000000"/>
                <w:sz w:val="24"/>
              </w:rPr>
              <w:t xml:space="preserve"> 2 </w:t>
            </w:r>
          </w:p>
        </w:tc>
        <w:tc>
          <w:tcPr>
            <w:tcW w:w="1654" w:type="dxa"/>
            <w:tcMar>
              <w:top w:w="50" w:type="dxa"/>
              <w:left w:w="100" w:type="dxa"/>
            </w:tcMar>
            <w:vAlign w:val="center"/>
          </w:tcPr>
          <w:p w14:paraId="15DD6D90">
            <w:pPr>
              <w:spacing w:before="0" w:after="0" w:line="276" w:lineRule="auto"/>
              <w:ind w:left="135"/>
              <w:jc w:val="center"/>
            </w:pPr>
          </w:p>
        </w:tc>
        <w:tc>
          <w:tcPr>
            <w:tcW w:w="1744" w:type="dxa"/>
            <w:tcMar>
              <w:top w:w="50" w:type="dxa"/>
              <w:left w:w="100" w:type="dxa"/>
            </w:tcMar>
            <w:vAlign w:val="center"/>
          </w:tcPr>
          <w:p w14:paraId="3E193A45">
            <w:pPr>
              <w:spacing w:before="0" w:after="0" w:line="276" w:lineRule="auto"/>
              <w:ind w:left="135"/>
              <w:jc w:val="center"/>
            </w:pPr>
          </w:p>
        </w:tc>
        <w:tc>
          <w:tcPr>
            <w:tcW w:w="2536" w:type="dxa"/>
            <w:tcMar>
              <w:top w:w="50" w:type="dxa"/>
              <w:left w:w="100" w:type="dxa"/>
            </w:tcMar>
            <w:vAlign w:val="center"/>
          </w:tcPr>
          <w:p w14:paraId="6F4B870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4DCE31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00FA9E2E">
            <w:pPr>
              <w:spacing w:before="0" w:after="0"/>
              <w:ind w:left="0"/>
              <w:jc w:val="left"/>
            </w:pPr>
            <w:r>
              <w:rPr>
                <w:rFonts w:ascii="Times New Roman" w:hAnsi="Times New Roman"/>
                <w:b w:val="0"/>
                <w:i w:val="0"/>
                <w:color w:val="000000"/>
                <w:sz w:val="24"/>
              </w:rPr>
              <w:t>2.7</w:t>
            </w:r>
          </w:p>
        </w:tc>
        <w:tc>
          <w:tcPr>
            <w:tcW w:w="3256" w:type="dxa"/>
            <w:tcMar>
              <w:top w:w="50" w:type="dxa"/>
              <w:left w:w="100" w:type="dxa"/>
            </w:tcMar>
            <w:vAlign w:val="center"/>
          </w:tcPr>
          <w:p w14:paraId="3CAF27DB">
            <w:pPr>
              <w:spacing w:before="0" w:after="0"/>
              <w:ind w:left="135"/>
              <w:jc w:val="left"/>
            </w:pPr>
            <w:r>
              <w:rPr>
                <w:rFonts w:ascii="Times New Roman" w:hAnsi="Times New Roman"/>
                <w:b w:val="0"/>
                <w:i w:val="0"/>
                <w:color w:val="000000"/>
                <w:sz w:val="24"/>
              </w:rPr>
              <w:t>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Поэма «Реквием».</w:t>
            </w:r>
          </w:p>
        </w:tc>
        <w:tc>
          <w:tcPr>
            <w:tcW w:w="938" w:type="dxa"/>
            <w:tcMar>
              <w:top w:w="50" w:type="dxa"/>
              <w:left w:w="100" w:type="dxa"/>
            </w:tcMar>
            <w:vAlign w:val="center"/>
          </w:tcPr>
          <w:p w14:paraId="71944A70">
            <w:pPr>
              <w:spacing w:before="0" w:after="0" w:line="276" w:lineRule="auto"/>
              <w:ind w:left="135"/>
              <w:jc w:val="center"/>
            </w:pPr>
            <w:r>
              <w:rPr>
                <w:rFonts w:ascii="Times New Roman" w:hAnsi="Times New Roman"/>
                <w:b w:val="0"/>
                <w:i w:val="0"/>
                <w:color w:val="000000"/>
                <w:sz w:val="24"/>
              </w:rPr>
              <w:t xml:space="preserve"> 4 </w:t>
            </w:r>
          </w:p>
        </w:tc>
        <w:tc>
          <w:tcPr>
            <w:tcW w:w="1654" w:type="dxa"/>
            <w:tcMar>
              <w:top w:w="50" w:type="dxa"/>
              <w:left w:w="100" w:type="dxa"/>
            </w:tcMar>
            <w:vAlign w:val="center"/>
          </w:tcPr>
          <w:p w14:paraId="45BA6E4C">
            <w:pPr>
              <w:spacing w:before="0" w:after="0" w:line="276" w:lineRule="auto"/>
              <w:ind w:left="135"/>
              <w:jc w:val="center"/>
            </w:pPr>
          </w:p>
        </w:tc>
        <w:tc>
          <w:tcPr>
            <w:tcW w:w="1744" w:type="dxa"/>
            <w:tcMar>
              <w:top w:w="50" w:type="dxa"/>
              <w:left w:w="100" w:type="dxa"/>
            </w:tcMar>
            <w:vAlign w:val="center"/>
          </w:tcPr>
          <w:p w14:paraId="36FCED45">
            <w:pPr>
              <w:spacing w:before="0" w:after="0" w:line="276" w:lineRule="auto"/>
              <w:ind w:left="135"/>
              <w:jc w:val="center"/>
            </w:pPr>
          </w:p>
        </w:tc>
        <w:tc>
          <w:tcPr>
            <w:tcW w:w="2536" w:type="dxa"/>
            <w:tcMar>
              <w:top w:w="50" w:type="dxa"/>
              <w:left w:w="100" w:type="dxa"/>
            </w:tcMar>
            <w:vAlign w:val="center"/>
          </w:tcPr>
          <w:p w14:paraId="2B307DA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50F75B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77257FB3">
            <w:pPr>
              <w:spacing w:before="0" w:after="0"/>
              <w:ind w:left="0"/>
              <w:jc w:val="left"/>
            </w:pPr>
            <w:r>
              <w:rPr>
                <w:rFonts w:ascii="Times New Roman" w:hAnsi="Times New Roman"/>
                <w:b w:val="0"/>
                <w:i w:val="0"/>
                <w:color w:val="000000"/>
                <w:sz w:val="24"/>
              </w:rPr>
              <w:t>2.8</w:t>
            </w:r>
          </w:p>
        </w:tc>
        <w:tc>
          <w:tcPr>
            <w:tcW w:w="3256" w:type="dxa"/>
            <w:tcMar>
              <w:top w:w="50" w:type="dxa"/>
              <w:left w:w="100" w:type="dxa"/>
            </w:tcMar>
            <w:vAlign w:val="center"/>
          </w:tcPr>
          <w:p w14:paraId="6F82BC90">
            <w:pPr>
              <w:spacing w:before="0" w:after="0"/>
              <w:ind w:left="135"/>
              <w:jc w:val="left"/>
            </w:pPr>
            <w:r>
              <w:rPr>
                <w:rFonts w:ascii="Times New Roman" w:hAnsi="Times New Roman"/>
                <w:b w:val="0"/>
                <w:i w:val="0"/>
                <w:color w:val="000000"/>
                <w:sz w:val="24"/>
              </w:rPr>
              <w:t>Н.А. Островский. Роман «Как закалялась сталь» (избранные главы)</w:t>
            </w:r>
          </w:p>
        </w:tc>
        <w:tc>
          <w:tcPr>
            <w:tcW w:w="938" w:type="dxa"/>
            <w:tcMar>
              <w:top w:w="50" w:type="dxa"/>
              <w:left w:w="100" w:type="dxa"/>
            </w:tcMar>
            <w:vAlign w:val="center"/>
          </w:tcPr>
          <w:p w14:paraId="4D55CA3F">
            <w:pPr>
              <w:spacing w:before="0" w:after="0" w:line="276" w:lineRule="auto"/>
              <w:ind w:left="135"/>
              <w:jc w:val="center"/>
            </w:pPr>
            <w:r>
              <w:rPr>
                <w:rFonts w:ascii="Times New Roman" w:hAnsi="Times New Roman"/>
                <w:b w:val="0"/>
                <w:i w:val="0"/>
                <w:color w:val="000000"/>
                <w:sz w:val="24"/>
              </w:rPr>
              <w:t xml:space="preserve"> 2 </w:t>
            </w:r>
          </w:p>
        </w:tc>
        <w:tc>
          <w:tcPr>
            <w:tcW w:w="1654" w:type="dxa"/>
            <w:tcMar>
              <w:top w:w="50" w:type="dxa"/>
              <w:left w:w="100" w:type="dxa"/>
            </w:tcMar>
            <w:vAlign w:val="center"/>
          </w:tcPr>
          <w:p w14:paraId="06CC9D47">
            <w:pPr>
              <w:spacing w:before="0" w:after="0" w:line="276" w:lineRule="auto"/>
              <w:ind w:left="135"/>
              <w:jc w:val="center"/>
            </w:pPr>
          </w:p>
        </w:tc>
        <w:tc>
          <w:tcPr>
            <w:tcW w:w="1744" w:type="dxa"/>
            <w:tcMar>
              <w:top w:w="50" w:type="dxa"/>
              <w:left w:w="100" w:type="dxa"/>
            </w:tcMar>
            <w:vAlign w:val="center"/>
          </w:tcPr>
          <w:p w14:paraId="02712CDA">
            <w:pPr>
              <w:spacing w:before="0" w:after="0" w:line="276" w:lineRule="auto"/>
              <w:ind w:left="135"/>
              <w:jc w:val="center"/>
            </w:pPr>
          </w:p>
        </w:tc>
        <w:tc>
          <w:tcPr>
            <w:tcW w:w="2536" w:type="dxa"/>
            <w:tcMar>
              <w:top w:w="50" w:type="dxa"/>
              <w:left w:w="100" w:type="dxa"/>
            </w:tcMar>
            <w:vAlign w:val="center"/>
          </w:tcPr>
          <w:p w14:paraId="0EA5DAA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60F01D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436D50F6">
            <w:pPr>
              <w:spacing w:before="0" w:after="0"/>
              <w:ind w:left="0"/>
              <w:jc w:val="left"/>
            </w:pPr>
            <w:r>
              <w:rPr>
                <w:rFonts w:ascii="Times New Roman" w:hAnsi="Times New Roman"/>
                <w:b w:val="0"/>
                <w:i w:val="0"/>
                <w:color w:val="000000"/>
                <w:sz w:val="24"/>
              </w:rPr>
              <w:t>2.9</w:t>
            </w:r>
          </w:p>
        </w:tc>
        <w:tc>
          <w:tcPr>
            <w:tcW w:w="3256" w:type="dxa"/>
            <w:tcMar>
              <w:top w:w="50" w:type="dxa"/>
              <w:left w:w="100" w:type="dxa"/>
            </w:tcMar>
            <w:vAlign w:val="center"/>
          </w:tcPr>
          <w:p w14:paraId="545B8509">
            <w:pPr>
              <w:spacing w:before="0" w:after="0"/>
              <w:ind w:left="135"/>
              <w:jc w:val="left"/>
            </w:pPr>
            <w:r>
              <w:rPr>
                <w:rFonts w:ascii="Times New Roman" w:hAnsi="Times New Roman"/>
                <w:b w:val="0"/>
                <w:i w:val="0"/>
                <w:color w:val="000000"/>
                <w:sz w:val="24"/>
              </w:rPr>
              <w:t>М. А. Шолохов. Роман-эпопея «Тихий Дон» (избранные главы)</w:t>
            </w:r>
          </w:p>
        </w:tc>
        <w:tc>
          <w:tcPr>
            <w:tcW w:w="938" w:type="dxa"/>
            <w:tcMar>
              <w:top w:w="50" w:type="dxa"/>
              <w:left w:w="100" w:type="dxa"/>
            </w:tcMar>
            <w:vAlign w:val="center"/>
          </w:tcPr>
          <w:p w14:paraId="1B68B607">
            <w:pPr>
              <w:spacing w:before="0" w:after="0" w:line="276" w:lineRule="auto"/>
              <w:ind w:left="135"/>
              <w:jc w:val="center"/>
            </w:pPr>
            <w:r>
              <w:rPr>
                <w:rFonts w:ascii="Times New Roman" w:hAnsi="Times New Roman"/>
                <w:b w:val="0"/>
                <w:i w:val="0"/>
                <w:color w:val="000000"/>
                <w:sz w:val="24"/>
              </w:rPr>
              <w:t xml:space="preserve"> 4 </w:t>
            </w:r>
          </w:p>
        </w:tc>
        <w:tc>
          <w:tcPr>
            <w:tcW w:w="1654" w:type="dxa"/>
            <w:tcMar>
              <w:top w:w="50" w:type="dxa"/>
              <w:left w:w="100" w:type="dxa"/>
            </w:tcMar>
            <w:vAlign w:val="center"/>
          </w:tcPr>
          <w:p w14:paraId="74DF368D">
            <w:pPr>
              <w:spacing w:before="0" w:after="0" w:line="276" w:lineRule="auto"/>
              <w:ind w:left="135"/>
              <w:jc w:val="center"/>
            </w:pPr>
          </w:p>
        </w:tc>
        <w:tc>
          <w:tcPr>
            <w:tcW w:w="1744" w:type="dxa"/>
            <w:tcMar>
              <w:top w:w="50" w:type="dxa"/>
              <w:left w:w="100" w:type="dxa"/>
            </w:tcMar>
            <w:vAlign w:val="center"/>
          </w:tcPr>
          <w:p w14:paraId="2D5F0356">
            <w:pPr>
              <w:spacing w:before="0" w:after="0" w:line="276" w:lineRule="auto"/>
              <w:ind w:left="135"/>
              <w:jc w:val="center"/>
            </w:pPr>
          </w:p>
        </w:tc>
        <w:tc>
          <w:tcPr>
            <w:tcW w:w="2536" w:type="dxa"/>
            <w:tcMar>
              <w:top w:w="50" w:type="dxa"/>
              <w:left w:w="100" w:type="dxa"/>
            </w:tcMar>
            <w:vAlign w:val="center"/>
          </w:tcPr>
          <w:p w14:paraId="7B86456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7D0E09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2B4965B5">
            <w:pPr>
              <w:spacing w:before="0" w:after="0"/>
              <w:ind w:left="0"/>
              <w:jc w:val="left"/>
            </w:pPr>
            <w:r>
              <w:rPr>
                <w:rFonts w:ascii="Times New Roman" w:hAnsi="Times New Roman"/>
                <w:b w:val="0"/>
                <w:i w:val="0"/>
                <w:color w:val="000000"/>
                <w:sz w:val="24"/>
              </w:rPr>
              <w:t>2.10</w:t>
            </w:r>
          </w:p>
        </w:tc>
        <w:tc>
          <w:tcPr>
            <w:tcW w:w="3256" w:type="dxa"/>
            <w:tcMar>
              <w:top w:w="50" w:type="dxa"/>
              <w:left w:w="100" w:type="dxa"/>
            </w:tcMar>
            <w:vAlign w:val="center"/>
          </w:tcPr>
          <w:p w14:paraId="1F785C1A">
            <w:pPr>
              <w:spacing w:before="0" w:after="0"/>
              <w:ind w:left="135"/>
              <w:jc w:val="left"/>
            </w:pPr>
            <w:r>
              <w:rPr>
                <w:rFonts w:ascii="Times New Roman" w:hAnsi="Times New Roman"/>
                <w:b w:val="0"/>
                <w:i w:val="0"/>
                <w:color w:val="000000"/>
                <w:sz w:val="24"/>
              </w:rPr>
              <w:t>М. А. Булгаков. Романы «Белая гвардия», «Мастер и Маргарита» (один роман по выбору)</w:t>
            </w:r>
          </w:p>
        </w:tc>
        <w:tc>
          <w:tcPr>
            <w:tcW w:w="938" w:type="dxa"/>
            <w:tcMar>
              <w:top w:w="50" w:type="dxa"/>
              <w:left w:w="100" w:type="dxa"/>
            </w:tcMar>
            <w:vAlign w:val="center"/>
          </w:tcPr>
          <w:p w14:paraId="05A0E01B">
            <w:pPr>
              <w:spacing w:before="0" w:after="0" w:line="276" w:lineRule="auto"/>
              <w:ind w:left="135"/>
              <w:jc w:val="center"/>
            </w:pPr>
            <w:r>
              <w:rPr>
                <w:rFonts w:ascii="Times New Roman" w:hAnsi="Times New Roman"/>
                <w:b w:val="0"/>
                <w:i w:val="0"/>
                <w:color w:val="000000"/>
                <w:sz w:val="24"/>
              </w:rPr>
              <w:t xml:space="preserve"> 4 </w:t>
            </w:r>
          </w:p>
        </w:tc>
        <w:tc>
          <w:tcPr>
            <w:tcW w:w="1654" w:type="dxa"/>
            <w:tcMar>
              <w:top w:w="50" w:type="dxa"/>
              <w:left w:w="100" w:type="dxa"/>
            </w:tcMar>
            <w:vAlign w:val="center"/>
          </w:tcPr>
          <w:p w14:paraId="5C26D589">
            <w:pPr>
              <w:spacing w:before="0" w:after="0" w:line="276" w:lineRule="auto"/>
              <w:ind w:left="135"/>
              <w:jc w:val="center"/>
            </w:pPr>
          </w:p>
        </w:tc>
        <w:tc>
          <w:tcPr>
            <w:tcW w:w="1744" w:type="dxa"/>
            <w:tcMar>
              <w:top w:w="50" w:type="dxa"/>
              <w:left w:w="100" w:type="dxa"/>
            </w:tcMar>
            <w:vAlign w:val="center"/>
          </w:tcPr>
          <w:p w14:paraId="1E59C9A7">
            <w:pPr>
              <w:spacing w:before="0" w:after="0" w:line="276" w:lineRule="auto"/>
              <w:ind w:left="135"/>
              <w:jc w:val="center"/>
            </w:pPr>
          </w:p>
        </w:tc>
        <w:tc>
          <w:tcPr>
            <w:tcW w:w="2536" w:type="dxa"/>
            <w:tcMar>
              <w:top w:w="50" w:type="dxa"/>
              <w:left w:w="100" w:type="dxa"/>
            </w:tcMar>
            <w:vAlign w:val="center"/>
          </w:tcPr>
          <w:p w14:paraId="3F29441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47A3AF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5B0CE9D8">
            <w:pPr>
              <w:spacing w:before="0" w:after="0"/>
              <w:ind w:left="0"/>
              <w:jc w:val="left"/>
            </w:pPr>
            <w:r>
              <w:rPr>
                <w:rFonts w:ascii="Times New Roman" w:hAnsi="Times New Roman"/>
                <w:b w:val="0"/>
                <w:i w:val="0"/>
                <w:color w:val="000000"/>
                <w:sz w:val="24"/>
              </w:rPr>
              <w:t>2.11</w:t>
            </w:r>
          </w:p>
        </w:tc>
        <w:tc>
          <w:tcPr>
            <w:tcW w:w="3256" w:type="dxa"/>
            <w:tcMar>
              <w:top w:w="50" w:type="dxa"/>
              <w:left w:w="100" w:type="dxa"/>
            </w:tcMar>
            <w:vAlign w:val="center"/>
          </w:tcPr>
          <w:p w14:paraId="6EE20832">
            <w:pPr>
              <w:spacing w:before="0" w:after="0"/>
              <w:ind w:left="135"/>
              <w:jc w:val="left"/>
            </w:pPr>
            <w:r>
              <w:rPr>
                <w:rFonts w:ascii="Times New Roman" w:hAnsi="Times New Roman"/>
                <w:b w:val="0"/>
                <w:i w:val="0"/>
                <w:color w:val="000000"/>
                <w:sz w:val="24"/>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14:paraId="1D9E250E">
            <w:pPr>
              <w:spacing w:before="0" w:after="0" w:line="276" w:lineRule="auto"/>
              <w:ind w:left="135"/>
              <w:jc w:val="center"/>
            </w:pPr>
            <w:r>
              <w:rPr>
                <w:rFonts w:ascii="Times New Roman" w:hAnsi="Times New Roman"/>
                <w:b w:val="0"/>
                <w:i w:val="0"/>
                <w:color w:val="000000"/>
                <w:sz w:val="24"/>
              </w:rPr>
              <w:t xml:space="preserve"> 2 </w:t>
            </w:r>
          </w:p>
        </w:tc>
        <w:tc>
          <w:tcPr>
            <w:tcW w:w="1654" w:type="dxa"/>
            <w:tcMar>
              <w:top w:w="50" w:type="dxa"/>
              <w:left w:w="100" w:type="dxa"/>
            </w:tcMar>
            <w:vAlign w:val="center"/>
          </w:tcPr>
          <w:p w14:paraId="45F987BD">
            <w:pPr>
              <w:spacing w:before="0" w:after="0" w:line="276" w:lineRule="auto"/>
              <w:ind w:left="135"/>
              <w:jc w:val="center"/>
            </w:pPr>
          </w:p>
        </w:tc>
        <w:tc>
          <w:tcPr>
            <w:tcW w:w="1744" w:type="dxa"/>
            <w:tcMar>
              <w:top w:w="50" w:type="dxa"/>
              <w:left w:w="100" w:type="dxa"/>
            </w:tcMar>
            <w:vAlign w:val="center"/>
          </w:tcPr>
          <w:p w14:paraId="1C416568">
            <w:pPr>
              <w:spacing w:before="0" w:after="0" w:line="276" w:lineRule="auto"/>
              <w:ind w:left="135"/>
              <w:jc w:val="center"/>
            </w:pPr>
          </w:p>
        </w:tc>
        <w:tc>
          <w:tcPr>
            <w:tcW w:w="2536" w:type="dxa"/>
            <w:tcMar>
              <w:top w:w="50" w:type="dxa"/>
              <w:left w:w="100" w:type="dxa"/>
            </w:tcMar>
            <w:vAlign w:val="center"/>
          </w:tcPr>
          <w:p w14:paraId="0F985F2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29F421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57A20C7E">
            <w:pPr>
              <w:spacing w:before="0" w:after="0"/>
              <w:ind w:left="0"/>
              <w:jc w:val="left"/>
            </w:pPr>
            <w:r>
              <w:rPr>
                <w:rFonts w:ascii="Times New Roman" w:hAnsi="Times New Roman"/>
                <w:b w:val="0"/>
                <w:i w:val="0"/>
                <w:color w:val="000000"/>
                <w:sz w:val="24"/>
              </w:rPr>
              <w:t>2.12</w:t>
            </w:r>
          </w:p>
        </w:tc>
        <w:tc>
          <w:tcPr>
            <w:tcW w:w="3256" w:type="dxa"/>
            <w:tcMar>
              <w:top w:w="50" w:type="dxa"/>
              <w:left w:w="100" w:type="dxa"/>
            </w:tcMar>
            <w:vAlign w:val="center"/>
          </w:tcPr>
          <w:p w14:paraId="59B893FA">
            <w:pPr>
              <w:spacing w:before="0" w:after="0"/>
              <w:ind w:left="135"/>
              <w:jc w:val="left"/>
            </w:pPr>
            <w:r>
              <w:rPr>
                <w:rFonts w:ascii="Times New Roman" w:hAnsi="Times New Roman"/>
                <w:b w:val="0"/>
                <w:i w:val="0"/>
                <w:color w:val="000000"/>
                <w:sz w:val="24"/>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14:paraId="48AD5C1E">
            <w:pPr>
              <w:spacing w:before="0" w:after="0" w:line="276" w:lineRule="auto"/>
              <w:ind w:left="135"/>
              <w:jc w:val="center"/>
            </w:pPr>
            <w:r>
              <w:rPr>
                <w:rFonts w:ascii="Times New Roman" w:hAnsi="Times New Roman"/>
                <w:b w:val="0"/>
                <w:i w:val="0"/>
                <w:color w:val="000000"/>
                <w:sz w:val="24"/>
              </w:rPr>
              <w:t xml:space="preserve"> 3 </w:t>
            </w:r>
          </w:p>
        </w:tc>
        <w:tc>
          <w:tcPr>
            <w:tcW w:w="1654" w:type="dxa"/>
            <w:tcMar>
              <w:top w:w="50" w:type="dxa"/>
              <w:left w:w="100" w:type="dxa"/>
            </w:tcMar>
            <w:vAlign w:val="center"/>
          </w:tcPr>
          <w:p w14:paraId="2253451D">
            <w:pPr>
              <w:spacing w:before="0" w:after="0" w:line="276" w:lineRule="auto"/>
              <w:ind w:left="135"/>
              <w:jc w:val="center"/>
            </w:pPr>
          </w:p>
        </w:tc>
        <w:tc>
          <w:tcPr>
            <w:tcW w:w="1744" w:type="dxa"/>
            <w:tcMar>
              <w:top w:w="50" w:type="dxa"/>
              <w:left w:w="100" w:type="dxa"/>
            </w:tcMar>
            <w:vAlign w:val="center"/>
          </w:tcPr>
          <w:p w14:paraId="14C2AEF7">
            <w:pPr>
              <w:spacing w:before="0" w:after="0" w:line="276" w:lineRule="auto"/>
              <w:ind w:left="135"/>
              <w:jc w:val="center"/>
            </w:pPr>
          </w:p>
        </w:tc>
        <w:tc>
          <w:tcPr>
            <w:tcW w:w="2536" w:type="dxa"/>
            <w:tcMar>
              <w:top w:w="50" w:type="dxa"/>
              <w:left w:w="100" w:type="dxa"/>
            </w:tcMar>
            <w:vAlign w:val="center"/>
          </w:tcPr>
          <w:p w14:paraId="742FC12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1C8153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60D533AD">
            <w:pPr>
              <w:spacing w:before="0" w:after="0"/>
              <w:ind w:left="0"/>
              <w:jc w:val="left"/>
            </w:pPr>
            <w:r>
              <w:rPr>
                <w:rFonts w:ascii="Times New Roman" w:hAnsi="Times New Roman"/>
                <w:b w:val="0"/>
                <w:i w:val="0"/>
                <w:color w:val="000000"/>
                <w:sz w:val="24"/>
              </w:rPr>
              <w:t>2.13</w:t>
            </w:r>
          </w:p>
        </w:tc>
        <w:tc>
          <w:tcPr>
            <w:tcW w:w="3256" w:type="dxa"/>
            <w:tcMar>
              <w:top w:w="50" w:type="dxa"/>
              <w:left w:w="100" w:type="dxa"/>
            </w:tcMar>
            <w:vAlign w:val="center"/>
          </w:tcPr>
          <w:p w14:paraId="148D8E0D">
            <w:pPr>
              <w:spacing w:before="0" w:after="0"/>
              <w:ind w:left="135"/>
              <w:jc w:val="left"/>
            </w:pPr>
            <w:r>
              <w:rPr>
                <w:rFonts w:ascii="Times New Roman" w:hAnsi="Times New Roman"/>
                <w:b w:val="0"/>
                <w:i w:val="0"/>
                <w:color w:val="000000"/>
                <w:sz w:val="24"/>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14:paraId="66CDB71F">
            <w:pPr>
              <w:spacing w:before="0" w:after="0" w:line="276" w:lineRule="auto"/>
              <w:ind w:left="135"/>
              <w:jc w:val="center"/>
            </w:pPr>
            <w:r>
              <w:rPr>
                <w:rFonts w:ascii="Times New Roman" w:hAnsi="Times New Roman"/>
                <w:b w:val="0"/>
                <w:i w:val="0"/>
                <w:color w:val="000000"/>
                <w:sz w:val="24"/>
              </w:rPr>
              <w:t xml:space="preserve"> 3 </w:t>
            </w:r>
          </w:p>
        </w:tc>
        <w:tc>
          <w:tcPr>
            <w:tcW w:w="1654" w:type="dxa"/>
            <w:tcMar>
              <w:top w:w="50" w:type="dxa"/>
              <w:left w:w="100" w:type="dxa"/>
            </w:tcMar>
            <w:vAlign w:val="center"/>
          </w:tcPr>
          <w:p w14:paraId="5E23BB3C">
            <w:pPr>
              <w:spacing w:before="0" w:after="0" w:line="276" w:lineRule="auto"/>
              <w:ind w:left="135"/>
              <w:jc w:val="center"/>
            </w:pPr>
          </w:p>
        </w:tc>
        <w:tc>
          <w:tcPr>
            <w:tcW w:w="1744" w:type="dxa"/>
            <w:tcMar>
              <w:top w:w="50" w:type="dxa"/>
              <w:left w:w="100" w:type="dxa"/>
            </w:tcMar>
            <w:vAlign w:val="center"/>
          </w:tcPr>
          <w:p w14:paraId="6D920E50">
            <w:pPr>
              <w:spacing w:before="0" w:after="0" w:line="276" w:lineRule="auto"/>
              <w:ind w:left="135"/>
              <w:jc w:val="center"/>
            </w:pPr>
          </w:p>
        </w:tc>
        <w:tc>
          <w:tcPr>
            <w:tcW w:w="2536" w:type="dxa"/>
            <w:tcMar>
              <w:top w:w="50" w:type="dxa"/>
              <w:left w:w="100" w:type="dxa"/>
            </w:tcMar>
            <w:vAlign w:val="center"/>
          </w:tcPr>
          <w:p w14:paraId="175991D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592CA0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762FD3F5">
            <w:pPr>
              <w:spacing w:before="0" w:after="0"/>
              <w:ind w:left="0"/>
              <w:jc w:val="left"/>
            </w:pPr>
            <w:r>
              <w:rPr>
                <w:rFonts w:ascii="Times New Roman" w:hAnsi="Times New Roman"/>
                <w:b w:val="0"/>
                <w:i w:val="0"/>
                <w:color w:val="000000"/>
                <w:sz w:val="24"/>
              </w:rPr>
              <w:t>2.14</w:t>
            </w:r>
          </w:p>
        </w:tc>
        <w:tc>
          <w:tcPr>
            <w:tcW w:w="3256" w:type="dxa"/>
            <w:tcMar>
              <w:top w:w="50" w:type="dxa"/>
              <w:left w:w="100" w:type="dxa"/>
            </w:tcMar>
            <w:vAlign w:val="center"/>
          </w:tcPr>
          <w:p w14:paraId="4A12DC76">
            <w:pPr>
              <w:spacing w:before="0" w:after="0"/>
              <w:ind w:left="135"/>
              <w:jc w:val="left"/>
            </w:pPr>
            <w:r>
              <w:rPr>
                <w:rFonts w:ascii="Times New Roman" w:hAnsi="Times New Roman"/>
                <w:b w:val="0"/>
                <w:i w:val="0"/>
                <w:color w:val="000000"/>
                <w:sz w:val="24"/>
              </w:rPr>
              <w:t>А.А.Фадеев. Роман «Молодая гвардия»</w:t>
            </w:r>
          </w:p>
        </w:tc>
        <w:tc>
          <w:tcPr>
            <w:tcW w:w="938" w:type="dxa"/>
            <w:tcMar>
              <w:top w:w="50" w:type="dxa"/>
              <w:left w:w="100" w:type="dxa"/>
            </w:tcMar>
            <w:vAlign w:val="center"/>
          </w:tcPr>
          <w:p w14:paraId="372487FF">
            <w:pPr>
              <w:spacing w:before="0" w:after="0" w:line="276" w:lineRule="auto"/>
              <w:ind w:left="135"/>
              <w:jc w:val="center"/>
            </w:pPr>
            <w:r>
              <w:rPr>
                <w:rFonts w:ascii="Times New Roman" w:hAnsi="Times New Roman"/>
                <w:b w:val="0"/>
                <w:i w:val="0"/>
                <w:color w:val="000000"/>
                <w:sz w:val="24"/>
              </w:rPr>
              <w:t xml:space="preserve"> 2 </w:t>
            </w:r>
          </w:p>
        </w:tc>
        <w:tc>
          <w:tcPr>
            <w:tcW w:w="1654" w:type="dxa"/>
            <w:tcMar>
              <w:top w:w="50" w:type="dxa"/>
              <w:left w:w="100" w:type="dxa"/>
            </w:tcMar>
            <w:vAlign w:val="center"/>
          </w:tcPr>
          <w:p w14:paraId="666CD8B1">
            <w:pPr>
              <w:spacing w:before="0" w:after="0" w:line="276" w:lineRule="auto"/>
              <w:ind w:left="135"/>
              <w:jc w:val="center"/>
            </w:pPr>
          </w:p>
        </w:tc>
        <w:tc>
          <w:tcPr>
            <w:tcW w:w="1744" w:type="dxa"/>
            <w:tcMar>
              <w:top w:w="50" w:type="dxa"/>
              <w:left w:w="100" w:type="dxa"/>
            </w:tcMar>
            <w:vAlign w:val="center"/>
          </w:tcPr>
          <w:p w14:paraId="24EA1853">
            <w:pPr>
              <w:spacing w:before="0" w:after="0" w:line="276" w:lineRule="auto"/>
              <w:ind w:left="135"/>
              <w:jc w:val="center"/>
            </w:pPr>
          </w:p>
        </w:tc>
        <w:tc>
          <w:tcPr>
            <w:tcW w:w="2536" w:type="dxa"/>
            <w:tcMar>
              <w:top w:w="50" w:type="dxa"/>
              <w:left w:w="100" w:type="dxa"/>
            </w:tcMar>
            <w:vAlign w:val="center"/>
          </w:tcPr>
          <w:p w14:paraId="346C395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4F7D42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68EED731">
            <w:pPr>
              <w:spacing w:before="0" w:after="0"/>
              <w:ind w:left="0"/>
              <w:jc w:val="left"/>
            </w:pPr>
            <w:r>
              <w:rPr>
                <w:rFonts w:ascii="Times New Roman" w:hAnsi="Times New Roman"/>
                <w:b w:val="0"/>
                <w:i w:val="0"/>
                <w:color w:val="000000"/>
                <w:sz w:val="24"/>
              </w:rPr>
              <w:t>2.15</w:t>
            </w:r>
          </w:p>
        </w:tc>
        <w:tc>
          <w:tcPr>
            <w:tcW w:w="3256" w:type="dxa"/>
            <w:tcMar>
              <w:top w:w="50" w:type="dxa"/>
              <w:left w:w="100" w:type="dxa"/>
            </w:tcMar>
            <w:vAlign w:val="center"/>
          </w:tcPr>
          <w:p w14:paraId="732B36E8">
            <w:pPr>
              <w:spacing w:before="0" w:after="0"/>
              <w:ind w:left="135"/>
              <w:jc w:val="left"/>
            </w:pPr>
            <w:r>
              <w:rPr>
                <w:rFonts w:ascii="Times New Roman" w:hAnsi="Times New Roman"/>
                <w:b w:val="0"/>
                <w:i w:val="0"/>
                <w:color w:val="000000"/>
                <w:sz w:val="24"/>
              </w:rPr>
              <w:t>В.О.Богомолов. Роман "В августе сорок четвертого"</w:t>
            </w:r>
          </w:p>
        </w:tc>
        <w:tc>
          <w:tcPr>
            <w:tcW w:w="938" w:type="dxa"/>
            <w:tcMar>
              <w:top w:w="50" w:type="dxa"/>
              <w:left w:w="100" w:type="dxa"/>
            </w:tcMar>
            <w:vAlign w:val="center"/>
          </w:tcPr>
          <w:p w14:paraId="11EA0735">
            <w:pPr>
              <w:spacing w:before="0" w:after="0" w:line="276" w:lineRule="auto"/>
              <w:ind w:left="135"/>
              <w:jc w:val="center"/>
            </w:pPr>
            <w:r>
              <w:rPr>
                <w:rFonts w:ascii="Times New Roman" w:hAnsi="Times New Roman"/>
                <w:b w:val="0"/>
                <w:i w:val="0"/>
                <w:color w:val="000000"/>
                <w:sz w:val="24"/>
              </w:rPr>
              <w:t xml:space="preserve"> 1 </w:t>
            </w:r>
          </w:p>
        </w:tc>
        <w:tc>
          <w:tcPr>
            <w:tcW w:w="1654" w:type="dxa"/>
            <w:tcMar>
              <w:top w:w="50" w:type="dxa"/>
              <w:left w:w="100" w:type="dxa"/>
            </w:tcMar>
            <w:vAlign w:val="center"/>
          </w:tcPr>
          <w:p w14:paraId="4709C106">
            <w:pPr>
              <w:spacing w:before="0" w:after="0" w:line="276" w:lineRule="auto"/>
              <w:ind w:left="135"/>
              <w:jc w:val="center"/>
            </w:pPr>
          </w:p>
        </w:tc>
        <w:tc>
          <w:tcPr>
            <w:tcW w:w="1744" w:type="dxa"/>
            <w:tcMar>
              <w:top w:w="50" w:type="dxa"/>
              <w:left w:w="100" w:type="dxa"/>
            </w:tcMar>
            <w:vAlign w:val="center"/>
          </w:tcPr>
          <w:p w14:paraId="078590AE">
            <w:pPr>
              <w:spacing w:before="0" w:after="0" w:line="276" w:lineRule="auto"/>
              <w:ind w:left="135"/>
              <w:jc w:val="center"/>
            </w:pPr>
          </w:p>
        </w:tc>
        <w:tc>
          <w:tcPr>
            <w:tcW w:w="2536" w:type="dxa"/>
            <w:tcMar>
              <w:top w:w="50" w:type="dxa"/>
              <w:left w:w="100" w:type="dxa"/>
            </w:tcMar>
            <w:vAlign w:val="center"/>
          </w:tcPr>
          <w:p w14:paraId="12BD773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271FB6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17DD5BD9">
            <w:pPr>
              <w:spacing w:before="0" w:after="0"/>
              <w:ind w:left="0"/>
              <w:jc w:val="left"/>
            </w:pPr>
            <w:r>
              <w:rPr>
                <w:rFonts w:ascii="Times New Roman" w:hAnsi="Times New Roman"/>
                <w:b w:val="0"/>
                <w:i w:val="0"/>
                <w:color w:val="000000"/>
                <w:sz w:val="24"/>
              </w:rPr>
              <w:t>2.16</w:t>
            </w:r>
          </w:p>
        </w:tc>
        <w:tc>
          <w:tcPr>
            <w:tcW w:w="3256" w:type="dxa"/>
            <w:tcMar>
              <w:top w:w="50" w:type="dxa"/>
              <w:left w:w="100" w:type="dxa"/>
            </w:tcMar>
            <w:vAlign w:val="center"/>
          </w:tcPr>
          <w:p w14:paraId="65DE628A">
            <w:pPr>
              <w:spacing w:before="0" w:after="0"/>
              <w:ind w:left="135"/>
              <w:jc w:val="left"/>
            </w:pPr>
            <w:r>
              <w:rPr>
                <w:rFonts w:ascii="Times New Roman" w:hAnsi="Times New Roman"/>
                <w:b w:val="0"/>
                <w:i w:val="0"/>
                <w:color w:val="000000"/>
                <w:sz w:val="24"/>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14:paraId="7E99D15F">
            <w:pPr>
              <w:spacing w:before="0" w:after="0" w:line="276" w:lineRule="auto"/>
              <w:ind w:left="135"/>
              <w:jc w:val="center"/>
            </w:pPr>
            <w:r>
              <w:rPr>
                <w:rFonts w:ascii="Times New Roman" w:hAnsi="Times New Roman"/>
                <w:b w:val="0"/>
                <w:i w:val="0"/>
                <w:color w:val="000000"/>
                <w:sz w:val="24"/>
              </w:rPr>
              <w:t xml:space="preserve"> 2 </w:t>
            </w:r>
          </w:p>
        </w:tc>
        <w:tc>
          <w:tcPr>
            <w:tcW w:w="1654" w:type="dxa"/>
            <w:tcMar>
              <w:top w:w="50" w:type="dxa"/>
              <w:left w:w="100" w:type="dxa"/>
            </w:tcMar>
            <w:vAlign w:val="center"/>
          </w:tcPr>
          <w:p w14:paraId="0B192E06">
            <w:pPr>
              <w:spacing w:before="0" w:after="0" w:line="276" w:lineRule="auto"/>
              <w:ind w:left="135"/>
              <w:jc w:val="center"/>
            </w:pPr>
          </w:p>
        </w:tc>
        <w:tc>
          <w:tcPr>
            <w:tcW w:w="1744" w:type="dxa"/>
            <w:tcMar>
              <w:top w:w="50" w:type="dxa"/>
              <w:left w:w="100" w:type="dxa"/>
            </w:tcMar>
            <w:vAlign w:val="center"/>
          </w:tcPr>
          <w:p w14:paraId="110B84AD">
            <w:pPr>
              <w:spacing w:before="0" w:after="0" w:line="276" w:lineRule="auto"/>
              <w:ind w:left="135"/>
              <w:jc w:val="center"/>
            </w:pPr>
          </w:p>
        </w:tc>
        <w:tc>
          <w:tcPr>
            <w:tcW w:w="2536" w:type="dxa"/>
            <w:tcMar>
              <w:top w:w="50" w:type="dxa"/>
              <w:left w:w="100" w:type="dxa"/>
            </w:tcMar>
            <w:vAlign w:val="center"/>
          </w:tcPr>
          <w:p w14:paraId="0AD047A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7CB656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0BEC4B2D">
            <w:pPr>
              <w:spacing w:before="0" w:after="0"/>
              <w:ind w:left="0"/>
              <w:jc w:val="left"/>
            </w:pPr>
            <w:r>
              <w:rPr>
                <w:rFonts w:ascii="Times New Roman" w:hAnsi="Times New Roman"/>
                <w:b w:val="0"/>
                <w:i w:val="0"/>
                <w:color w:val="000000"/>
                <w:sz w:val="24"/>
              </w:rPr>
              <w:t>2.17</w:t>
            </w:r>
          </w:p>
        </w:tc>
        <w:tc>
          <w:tcPr>
            <w:tcW w:w="3256" w:type="dxa"/>
            <w:tcMar>
              <w:top w:w="50" w:type="dxa"/>
              <w:left w:w="100" w:type="dxa"/>
            </w:tcMar>
            <w:vAlign w:val="center"/>
          </w:tcPr>
          <w:p w14:paraId="1EA856BE">
            <w:pPr>
              <w:spacing w:before="0" w:after="0"/>
              <w:ind w:left="135"/>
              <w:jc w:val="left"/>
            </w:pPr>
            <w:r>
              <w:rPr>
                <w:rFonts w:ascii="Times New Roman" w:hAnsi="Times New Roman"/>
                <w:b w:val="0"/>
                <w:i w:val="0"/>
                <w:color w:val="000000"/>
                <w:sz w:val="24"/>
              </w:rPr>
              <w:t>Драматургия о Великой Отечественной войне. Пьесы (одно произведение по выбору). Например, В. С. Розов «Вечно живые» и др.</w:t>
            </w:r>
          </w:p>
        </w:tc>
        <w:tc>
          <w:tcPr>
            <w:tcW w:w="938" w:type="dxa"/>
            <w:tcMar>
              <w:top w:w="50" w:type="dxa"/>
              <w:left w:w="100" w:type="dxa"/>
            </w:tcMar>
            <w:vAlign w:val="center"/>
          </w:tcPr>
          <w:p w14:paraId="2E19A327">
            <w:pPr>
              <w:spacing w:before="0" w:after="0" w:line="276" w:lineRule="auto"/>
              <w:ind w:left="135"/>
              <w:jc w:val="center"/>
            </w:pPr>
            <w:r>
              <w:rPr>
                <w:rFonts w:ascii="Times New Roman" w:hAnsi="Times New Roman"/>
                <w:b w:val="0"/>
                <w:i w:val="0"/>
                <w:color w:val="000000"/>
                <w:sz w:val="24"/>
              </w:rPr>
              <w:t xml:space="preserve"> 1 </w:t>
            </w:r>
          </w:p>
        </w:tc>
        <w:tc>
          <w:tcPr>
            <w:tcW w:w="1654" w:type="dxa"/>
            <w:tcMar>
              <w:top w:w="50" w:type="dxa"/>
              <w:left w:w="100" w:type="dxa"/>
            </w:tcMar>
            <w:vAlign w:val="center"/>
          </w:tcPr>
          <w:p w14:paraId="57B2D606">
            <w:pPr>
              <w:spacing w:before="0" w:after="0" w:line="276" w:lineRule="auto"/>
              <w:ind w:left="135"/>
              <w:jc w:val="center"/>
            </w:pPr>
          </w:p>
        </w:tc>
        <w:tc>
          <w:tcPr>
            <w:tcW w:w="1744" w:type="dxa"/>
            <w:tcMar>
              <w:top w:w="50" w:type="dxa"/>
              <w:left w:w="100" w:type="dxa"/>
            </w:tcMar>
            <w:vAlign w:val="center"/>
          </w:tcPr>
          <w:p w14:paraId="6DCC031E">
            <w:pPr>
              <w:spacing w:before="0" w:after="0" w:line="276" w:lineRule="auto"/>
              <w:ind w:left="135"/>
              <w:jc w:val="center"/>
            </w:pPr>
          </w:p>
        </w:tc>
        <w:tc>
          <w:tcPr>
            <w:tcW w:w="2536" w:type="dxa"/>
            <w:tcMar>
              <w:top w:w="50" w:type="dxa"/>
              <w:left w:w="100" w:type="dxa"/>
            </w:tcMar>
            <w:vAlign w:val="center"/>
          </w:tcPr>
          <w:p w14:paraId="74B7E08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73E6A5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49CF8478">
            <w:pPr>
              <w:spacing w:before="0" w:after="0"/>
              <w:ind w:left="0"/>
              <w:jc w:val="left"/>
            </w:pPr>
            <w:r>
              <w:rPr>
                <w:rFonts w:ascii="Times New Roman" w:hAnsi="Times New Roman"/>
                <w:b w:val="0"/>
                <w:i w:val="0"/>
                <w:color w:val="000000"/>
                <w:sz w:val="24"/>
              </w:rPr>
              <w:t>2.18</w:t>
            </w:r>
          </w:p>
        </w:tc>
        <w:tc>
          <w:tcPr>
            <w:tcW w:w="3256" w:type="dxa"/>
            <w:tcMar>
              <w:top w:w="50" w:type="dxa"/>
              <w:left w:w="100" w:type="dxa"/>
            </w:tcMar>
            <w:vAlign w:val="center"/>
          </w:tcPr>
          <w:p w14:paraId="0D829B86">
            <w:pPr>
              <w:spacing w:before="0" w:after="0"/>
              <w:ind w:left="135"/>
              <w:jc w:val="left"/>
            </w:pPr>
            <w:r>
              <w:rPr>
                <w:rFonts w:ascii="Times New Roman" w:hAnsi="Times New Roman"/>
                <w:b w:val="0"/>
                <w:i w:val="0"/>
                <w:color w:val="000000"/>
                <w:sz w:val="24"/>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14:paraId="7EBC3F9E">
            <w:pPr>
              <w:spacing w:before="0" w:after="0" w:line="276" w:lineRule="auto"/>
              <w:ind w:left="135"/>
              <w:jc w:val="center"/>
            </w:pPr>
            <w:r>
              <w:rPr>
                <w:rFonts w:ascii="Times New Roman" w:hAnsi="Times New Roman"/>
                <w:b w:val="0"/>
                <w:i w:val="0"/>
                <w:color w:val="000000"/>
                <w:sz w:val="24"/>
              </w:rPr>
              <w:t xml:space="preserve"> 3 </w:t>
            </w:r>
          </w:p>
        </w:tc>
        <w:tc>
          <w:tcPr>
            <w:tcW w:w="1654" w:type="dxa"/>
            <w:tcMar>
              <w:top w:w="50" w:type="dxa"/>
              <w:left w:w="100" w:type="dxa"/>
            </w:tcMar>
            <w:vAlign w:val="center"/>
          </w:tcPr>
          <w:p w14:paraId="32BE8F8A">
            <w:pPr>
              <w:spacing w:before="0" w:after="0" w:line="276" w:lineRule="auto"/>
              <w:ind w:left="135"/>
              <w:jc w:val="center"/>
            </w:pPr>
          </w:p>
        </w:tc>
        <w:tc>
          <w:tcPr>
            <w:tcW w:w="1744" w:type="dxa"/>
            <w:tcMar>
              <w:top w:w="50" w:type="dxa"/>
              <w:left w:w="100" w:type="dxa"/>
            </w:tcMar>
            <w:vAlign w:val="center"/>
          </w:tcPr>
          <w:p w14:paraId="6268C9C6">
            <w:pPr>
              <w:spacing w:before="0" w:after="0" w:line="276" w:lineRule="auto"/>
              <w:ind w:left="135"/>
              <w:jc w:val="center"/>
            </w:pPr>
          </w:p>
        </w:tc>
        <w:tc>
          <w:tcPr>
            <w:tcW w:w="2536" w:type="dxa"/>
            <w:tcMar>
              <w:top w:w="50" w:type="dxa"/>
              <w:left w:w="100" w:type="dxa"/>
            </w:tcMar>
            <w:vAlign w:val="center"/>
          </w:tcPr>
          <w:p w14:paraId="289B0AC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20051D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1759EA96">
            <w:pPr>
              <w:spacing w:before="0" w:after="0"/>
              <w:ind w:left="0"/>
              <w:jc w:val="left"/>
            </w:pPr>
            <w:r>
              <w:rPr>
                <w:rFonts w:ascii="Times New Roman" w:hAnsi="Times New Roman"/>
                <w:b w:val="0"/>
                <w:i w:val="0"/>
                <w:color w:val="000000"/>
                <w:sz w:val="24"/>
              </w:rPr>
              <w:t>2.19</w:t>
            </w:r>
          </w:p>
        </w:tc>
        <w:tc>
          <w:tcPr>
            <w:tcW w:w="3256" w:type="dxa"/>
            <w:tcMar>
              <w:top w:w="50" w:type="dxa"/>
              <w:left w:w="100" w:type="dxa"/>
            </w:tcMar>
            <w:vAlign w:val="center"/>
          </w:tcPr>
          <w:p w14:paraId="1B92AA06">
            <w:pPr>
              <w:spacing w:before="0" w:after="0"/>
              <w:ind w:left="135"/>
              <w:jc w:val="left"/>
            </w:pPr>
            <w:r>
              <w:rPr>
                <w:rFonts w:ascii="Times New Roman" w:hAnsi="Times New Roman"/>
                <w:b w:val="0"/>
                <w:i w:val="0"/>
                <w:color w:val="000000"/>
                <w:sz w:val="24"/>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14:paraId="1DD6590D">
            <w:pPr>
              <w:spacing w:before="0" w:after="0" w:line="276" w:lineRule="auto"/>
              <w:ind w:left="135"/>
              <w:jc w:val="center"/>
            </w:pPr>
            <w:r>
              <w:rPr>
                <w:rFonts w:ascii="Times New Roman" w:hAnsi="Times New Roman"/>
                <w:b w:val="0"/>
                <w:i w:val="0"/>
                <w:color w:val="000000"/>
                <w:sz w:val="24"/>
              </w:rPr>
              <w:t xml:space="preserve"> 2 </w:t>
            </w:r>
          </w:p>
        </w:tc>
        <w:tc>
          <w:tcPr>
            <w:tcW w:w="1654" w:type="dxa"/>
            <w:tcMar>
              <w:top w:w="50" w:type="dxa"/>
              <w:left w:w="100" w:type="dxa"/>
            </w:tcMar>
            <w:vAlign w:val="center"/>
          </w:tcPr>
          <w:p w14:paraId="0B2C558F">
            <w:pPr>
              <w:spacing w:before="0" w:after="0" w:line="276" w:lineRule="auto"/>
              <w:ind w:left="135"/>
              <w:jc w:val="center"/>
            </w:pPr>
          </w:p>
        </w:tc>
        <w:tc>
          <w:tcPr>
            <w:tcW w:w="1744" w:type="dxa"/>
            <w:tcMar>
              <w:top w:w="50" w:type="dxa"/>
              <w:left w:w="100" w:type="dxa"/>
            </w:tcMar>
            <w:vAlign w:val="center"/>
          </w:tcPr>
          <w:p w14:paraId="1CF8C3CD">
            <w:pPr>
              <w:spacing w:before="0" w:after="0" w:line="276" w:lineRule="auto"/>
              <w:ind w:left="135"/>
              <w:jc w:val="center"/>
            </w:pPr>
          </w:p>
        </w:tc>
        <w:tc>
          <w:tcPr>
            <w:tcW w:w="2536" w:type="dxa"/>
            <w:tcMar>
              <w:top w:w="50" w:type="dxa"/>
              <w:left w:w="100" w:type="dxa"/>
            </w:tcMar>
            <w:vAlign w:val="center"/>
          </w:tcPr>
          <w:p w14:paraId="009F413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29AC12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4DE2D783">
            <w:pPr>
              <w:spacing w:before="0" w:after="0"/>
              <w:ind w:left="0"/>
              <w:jc w:val="left"/>
            </w:pPr>
            <w:r>
              <w:rPr>
                <w:rFonts w:ascii="Times New Roman" w:hAnsi="Times New Roman"/>
                <w:b w:val="0"/>
                <w:i w:val="0"/>
                <w:color w:val="000000"/>
                <w:sz w:val="24"/>
              </w:rPr>
              <w:t>2.20</w:t>
            </w:r>
          </w:p>
        </w:tc>
        <w:tc>
          <w:tcPr>
            <w:tcW w:w="3256" w:type="dxa"/>
            <w:tcMar>
              <w:top w:w="50" w:type="dxa"/>
              <w:left w:w="100" w:type="dxa"/>
            </w:tcMar>
            <w:vAlign w:val="center"/>
          </w:tcPr>
          <w:p w14:paraId="7B554C7B">
            <w:pPr>
              <w:spacing w:before="0" w:after="0"/>
              <w:ind w:left="135"/>
              <w:jc w:val="left"/>
            </w:pPr>
            <w:r>
              <w:rPr>
                <w:rFonts w:ascii="Times New Roman" w:hAnsi="Times New Roman"/>
                <w:b w:val="0"/>
                <w:i w:val="0"/>
                <w:color w:val="000000"/>
                <w:sz w:val="24"/>
              </w:rPr>
              <w:t>В. М. Шукшин. Рассказы (не менее двух по выбору). Например, «Срезал», «Обида», «Микроскоп», «Мастер», «Крепкий мужик», «Сапожки» и др.</w:t>
            </w:r>
          </w:p>
        </w:tc>
        <w:tc>
          <w:tcPr>
            <w:tcW w:w="938" w:type="dxa"/>
            <w:tcMar>
              <w:top w:w="50" w:type="dxa"/>
              <w:left w:w="100" w:type="dxa"/>
            </w:tcMar>
            <w:vAlign w:val="center"/>
          </w:tcPr>
          <w:p w14:paraId="1C68AFDD">
            <w:pPr>
              <w:spacing w:before="0" w:after="0" w:line="276" w:lineRule="auto"/>
              <w:ind w:left="135"/>
              <w:jc w:val="center"/>
            </w:pPr>
            <w:r>
              <w:rPr>
                <w:rFonts w:ascii="Times New Roman" w:hAnsi="Times New Roman"/>
                <w:b w:val="0"/>
                <w:i w:val="0"/>
                <w:color w:val="000000"/>
                <w:sz w:val="24"/>
              </w:rPr>
              <w:t xml:space="preserve"> 2 </w:t>
            </w:r>
          </w:p>
        </w:tc>
        <w:tc>
          <w:tcPr>
            <w:tcW w:w="1654" w:type="dxa"/>
            <w:tcMar>
              <w:top w:w="50" w:type="dxa"/>
              <w:left w:w="100" w:type="dxa"/>
            </w:tcMar>
            <w:vAlign w:val="center"/>
          </w:tcPr>
          <w:p w14:paraId="7A4C74FC">
            <w:pPr>
              <w:spacing w:before="0" w:after="0" w:line="276" w:lineRule="auto"/>
              <w:ind w:left="135"/>
              <w:jc w:val="center"/>
            </w:pPr>
          </w:p>
        </w:tc>
        <w:tc>
          <w:tcPr>
            <w:tcW w:w="1744" w:type="dxa"/>
            <w:tcMar>
              <w:top w:w="50" w:type="dxa"/>
              <w:left w:w="100" w:type="dxa"/>
            </w:tcMar>
            <w:vAlign w:val="center"/>
          </w:tcPr>
          <w:p w14:paraId="3998FEC4">
            <w:pPr>
              <w:spacing w:before="0" w:after="0" w:line="276" w:lineRule="auto"/>
              <w:ind w:left="135"/>
              <w:jc w:val="center"/>
            </w:pPr>
          </w:p>
        </w:tc>
        <w:tc>
          <w:tcPr>
            <w:tcW w:w="2536" w:type="dxa"/>
            <w:tcMar>
              <w:top w:w="50" w:type="dxa"/>
              <w:left w:w="100" w:type="dxa"/>
            </w:tcMar>
            <w:vAlign w:val="center"/>
          </w:tcPr>
          <w:p w14:paraId="32FDD13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7C093E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3112E4F0">
            <w:pPr>
              <w:spacing w:before="0" w:after="0"/>
              <w:ind w:left="0"/>
              <w:jc w:val="left"/>
            </w:pPr>
            <w:r>
              <w:rPr>
                <w:rFonts w:ascii="Times New Roman" w:hAnsi="Times New Roman"/>
                <w:b w:val="0"/>
                <w:i w:val="0"/>
                <w:color w:val="000000"/>
                <w:sz w:val="24"/>
              </w:rPr>
              <w:t>2.21</w:t>
            </w:r>
          </w:p>
        </w:tc>
        <w:tc>
          <w:tcPr>
            <w:tcW w:w="3256" w:type="dxa"/>
            <w:tcMar>
              <w:top w:w="50" w:type="dxa"/>
              <w:left w:w="100" w:type="dxa"/>
            </w:tcMar>
            <w:vAlign w:val="center"/>
          </w:tcPr>
          <w:p w14:paraId="0DF6662B">
            <w:pPr>
              <w:spacing w:before="0" w:after="0"/>
              <w:ind w:left="135"/>
              <w:jc w:val="left"/>
            </w:pPr>
            <w:r>
              <w:rPr>
                <w:rFonts w:ascii="Times New Roman" w:hAnsi="Times New Roman"/>
                <w:b w:val="0"/>
                <w:i w:val="0"/>
                <w:color w:val="000000"/>
                <w:sz w:val="24"/>
              </w:rPr>
              <w:t>В. Г. Распутин. Рассказы и повести (не менее одного произведения по выбору). Например, «Живи и помни», «Прощание с Матёрой» и др.</w:t>
            </w:r>
          </w:p>
        </w:tc>
        <w:tc>
          <w:tcPr>
            <w:tcW w:w="938" w:type="dxa"/>
            <w:tcMar>
              <w:top w:w="50" w:type="dxa"/>
              <w:left w:w="100" w:type="dxa"/>
            </w:tcMar>
            <w:vAlign w:val="center"/>
          </w:tcPr>
          <w:p w14:paraId="3DD48609">
            <w:pPr>
              <w:spacing w:before="0" w:after="0" w:line="276" w:lineRule="auto"/>
              <w:ind w:left="135"/>
              <w:jc w:val="center"/>
            </w:pPr>
            <w:r>
              <w:rPr>
                <w:rFonts w:ascii="Times New Roman" w:hAnsi="Times New Roman"/>
                <w:b w:val="0"/>
                <w:i w:val="0"/>
                <w:color w:val="000000"/>
                <w:sz w:val="24"/>
              </w:rPr>
              <w:t xml:space="preserve"> 2 </w:t>
            </w:r>
          </w:p>
        </w:tc>
        <w:tc>
          <w:tcPr>
            <w:tcW w:w="1654" w:type="dxa"/>
            <w:tcMar>
              <w:top w:w="50" w:type="dxa"/>
              <w:left w:w="100" w:type="dxa"/>
            </w:tcMar>
            <w:vAlign w:val="center"/>
          </w:tcPr>
          <w:p w14:paraId="650CDD68">
            <w:pPr>
              <w:spacing w:before="0" w:after="0" w:line="276" w:lineRule="auto"/>
              <w:ind w:left="135"/>
              <w:jc w:val="center"/>
            </w:pPr>
          </w:p>
        </w:tc>
        <w:tc>
          <w:tcPr>
            <w:tcW w:w="1744" w:type="dxa"/>
            <w:tcMar>
              <w:top w:w="50" w:type="dxa"/>
              <w:left w:w="100" w:type="dxa"/>
            </w:tcMar>
            <w:vAlign w:val="center"/>
          </w:tcPr>
          <w:p w14:paraId="059823CC">
            <w:pPr>
              <w:spacing w:before="0" w:after="0" w:line="276" w:lineRule="auto"/>
              <w:ind w:left="135"/>
              <w:jc w:val="center"/>
            </w:pPr>
          </w:p>
        </w:tc>
        <w:tc>
          <w:tcPr>
            <w:tcW w:w="2536" w:type="dxa"/>
            <w:tcMar>
              <w:top w:w="50" w:type="dxa"/>
              <w:left w:w="100" w:type="dxa"/>
            </w:tcMar>
            <w:vAlign w:val="center"/>
          </w:tcPr>
          <w:p w14:paraId="149455A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0FF657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4CA7A0FF">
            <w:pPr>
              <w:spacing w:before="0" w:after="0"/>
              <w:ind w:left="0"/>
              <w:jc w:val="left"/>
            </w:pPr>
            <w:r>
              <w:rPr>
                <w:rFonts w:ascii="Times New Roman" w:hAnsi="Times New Roman"/>
                <w:b w:val="0"/>
                <w:i w:val="0"/>
                <w:color w:val="000000"/>
                <w:sz w:val="24"/>
              </w:rPr>
              <w:t>2.22</w:t>
            </w:r>
          </w:p>
        </w:tc>
        <w:tc>
          <w:tcPr>
            <w:tcW w:w="3256" w:type="dxa"/>
            <w:tcMar>
              <w:top w:w="50" w:type="dxa"/>
              <w:left w:w="100" w:type="dxa"/>
            </w:tcMar>
            <w:vAlign w:val="center"/>
          </w:tcPr>
          <w:p w14:paraId="3D5C7E91">
            <w:pPr>
              <w:spacing w:before="0" w:after="0"/>
              <w:ind w:left="135"/>
              <w:jc w:val="left"/>
            </w:pPr>
            <w:r>
              <w:rPr>
                <w:rFonts w:ascii="Times New Roman" w:hAnsi="Times New Roman"/>
                <w:b w:val="0"/>
                <w:i w:val="0"/>
                <w:color w:val="000000"/>
                <w:sz w:val="24"/>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14:paraId="1CBD0D39">
            <w:pPr>
              <w:spacing w:before="0" w:after="0" w:line="276" w:lineRule="auto"/>
              <w:ind w:left="135"/>
              <w:jc w:val="center"/>
            </w:pPr>
            <w:r>
              <w:rPr>
                <w:rFonts w:ascii="Times New Roman" w:hAnsi="Times New Roman"/>
                <w:b w:val="0"/>
                <w:i w:val="0"/>
                <w:color w:val="000000"/>
                <w:sz w:val="24"/>
              </w:rPr>
              <w:t xml:space="preserve"> 2 </w:t>
            </w:r>
          </w:p>
        </w:tc>
        <w:tc>
          <w:tcPr>
            <w:tcW w:w="1654" w:type="dxa"/>
            <w:tcMar>
              <w:top w:w="50" w:type="dxa"/>
              <w:left w:w="100" w:type="dxa"/>
            </w:tcMar>
            <w:vAlign w:val="center"/>
          </w:tcPr>
          <w:p w14:paraId="09DA0881">
            <w:pPr>
              <w:spacing w:before="0" w:after="0" w:line="276" w:lineRule="auto"/>
              <w:ind w:left="135"/>
              <w:jc w:val="center"/>
            </w:pPr>
          </w:p>
        </w:tc>
        <w:tc>
          <w:tcPr>
            <w:tcW w:w="1744" w:type="dxa"/>
            <w:tcMar>
              <w:top w:w="50" w:type="dxa"/>
              <w:left w:w="100" w:type="dxa"/>
            </w:tcMar>
            <w:vAlign w:val="center"/>
          </w:tcPr>
          <w:p w14:paraId="5E5F885E">
            <w:pPr>
              <w:spacing w:before="0" w:after="0" w:line="276" w:lineRule="auto"/>
              <w:ind w:left="135"/>
              <w:jc w:val="center"/>
            </w:pPr>
          </w:p>
        </w:tc>
        <w:tc>
          <w:tcPr>
            <w:tcW w:w="2536" w:type="dxa"/>
            <w:tcMar>
              <w:top w:w="50" w:type="dxa"/>
              <w:left w:w="100" w:type="dxa"/>
            </w:tcMar>
            <w:vAlign w:val="center"/>
          </w:tcPr>
          <w:p w14:paraId="003AC73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00406D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3CF5E2B6">
            <w:pPr>
              <w:spacing w:before="0" w:after="0"/>
              <w:ind w:left="0"/>
              <w:jc w:val="left"/>
            </w:pPr>
            <w:r>
              <w:rPr>
                <w:rFonts w:ascii="Times New Roman" w:hAnsi="Times New Roman"/>
                <w:b w:val="0"/>
                <w:i w:val="0"/>
                <w:color w:val="000000"/>
                <w:sz w:val="24"/>
              </w:rPr>
              <w:t>2.23</w:t>
            </w:r>
          </w:p>
        </w:tc>
        <w:tc>
          <w:tcPr>
            <w:tcW w:w="3256" w:type="dxa"/>
            <w:tcMar>
              <w:top w:w="50" w:type="dxa"/>
              <w:left w:w="100" w:type="dxa"/>
            </w:tcMar>
            <w:vAlign w:val="center"/>
          </w:tcPr>
          <w:p w14:paraId="69E5AB11">
            <w:pPr>
              <w:spacing w:before="0" w:after="0"/>
              <w:ind w:left="135"/>
              <w:jc w:val="left"/>
            </w:pPr>
            <w:r>
              <w:rPr>
                <w:rFonts w:ascii="Times New Roman" w:hAnsi="Times New Roman"/>
                <w:b w:val="0"/>
                <w:i w:val="0"/>
                <w:color w:val="000000"/>
                <w:sz w:val="24"/>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14:paraId="222835C7">
            <w:pPr>
              <w:spacing w:before="0" w:after="0" w:line="276" w:lineRule="auto"/>
              <w:ind w:left="135"/>
              <w:jc w:val="center"/>
            </w:pPr>
            <w:r>
              <w:rPr>
                <w:rFonts w:ascii="Times New Roman" w:hAnsi="Times New Roman"/>
                <w:b w:val="0"/>
                <w:i w:val="0"/>
                <w:color w:val="000000"/>
                <w:sz w:val="24"/>
              </w:rPr>
              <w:t xml:space="preserve"> 3 </w:t>
            </w:r>
          </w:p>
        </w:tc>
        <w:tc>
          <w:tcPr>
            <w:tcW w:w="1654" w:type="dxa"/>
            <w:tcMar>
              <w:top w:w="50" w:type="dxa"/>
              <w:left w:w="100" w:type="dxa"/>
            </w:tcMar>
            <w:vAlign w:val="center"/>
          </w:tcPr>
          <w:p w14:paraId="14B61122">
            <w:pPr>
              <w:spacing w:before="0" w:after="0" w:line="276" w:lineRule="auto"/>
              <w:ind w:left="135"/>
              <w:jc w:val="center"/>
            </w:pPr>
          </w:p>
        </w:tc>
        <w:tc>
          <w:tcPr>
            <w:tcW w:w="1744" w:type="dxa"/>
            <w:tcMar>
              <w:top w:w="50" w:type="dxa"/>
              <w:left w:w="100" w:type="dxa"/>
            </w:tcMar>
            <w:vAlign w:val="center"/>
          </w:tcPr>
          <w:p w14:paraId="5D753B7C">
            <w:pPr>
              <w:spacing w:before="0" w:after="0" w:line="276" w:lineRule="auto"/>
              <w:ind w:left="135"/>
              <w:jc w:val="center"/>
            </w:pPr>
          </w:p>
        </w:tc>
        <w:tc>
          <w:tcPr>
            <w:tcW w:w="2536" w:type="dxa"/>
            <w:tcMar>
              <w:top w:w="50" w:type="dxa"/>
              <w:left w:w="100" w:type="dxa"/>
            </w:tcMar>
            <w:vAlign w:val="center"/>
          </w:tcPr>
          <w:p w14:paraId="3786BAF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6E4C7A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420BB15">
            <w:pPr>
              <w:spacing w:before="0" w:after="0"/>
              <w:ind w:left="135"/>
              <w:jc w:val="left"/>
            </w:pPr>
            <w:r>
              <w:rPr>
                <w:rFonts w:ascii="Times New Roman" w:hAnsi="Times New Roman"/>
                <w:b w:val="0"/>
                <w:i w:val="0"/>
                <w:color w:val="000000"/>
                <w:sz w:val="24"/>
              </w:rPr>
              <w:t>Итого по разделу</w:t>
            </w:r>
          </w:p>
        </w:tc>
        <w:tc>
          <w:tcPr>
            <w:tcW w:w="1474" w:type="dxa"/>
            <w:tcMar>
              <w:top w:w="50" w:type="dxa"/>
              <w:left w:w="100" w:type="dxa"/>
            </w:tcMar>
            <w:vAlign w:val="center"/>
          </w:tcPr>
          <w:p w14:paraId="5F155312">
            <w:pPr>
              <w:spacing w:before="0" w:after="0" w:line="276" w:lineRule="auto"/>
              <w:ind w:left="135"/>
              <w:jc w:val="center"/>
            </w:pPr>
            <w:r>
              <w:rPr>
                <w:rFonts w:ascii="Times New Roman" w:hAnsi="Times New Roman"/>
                <w:b w:val="0"/>
                <w:i w:val="0"/>
                <w:color w:val="000000"/>
                <w:sz w:val="24"/>
              </w:rPr>
              <w:t xml:space="preserve"> 60 </w:t>
            </w:r>
          </w:p>
        </w:tc>
        <w:tc>
          <w:tcPr>
            <w:tcW w:w="0" w:type="auto"/>
            <w:gridSpan w:val="3"/>
            <w:tcMar>
              <w:top w:w="50" w:type="dxa"/>
              <w:left w:w="100" w:type="dxa"/>
            </w:tcMar>
            <w:vAlign w:val="center"/>
          </w:tcPr>
          <w:p w14:paraId="509BD63A">
            <w:pPr>
              <w:jc w:val="left"/>
            </w:pPr>
          </w:p>
        </w:tc>
      </w:tr>
      <w:tr w14:paraId="02CC57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18D5578">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Проза второй половины XX — начала XXI века</w:t>
            </w:r>
          </w:p>
        </w:tc>
      </w:tr>
      <w:tr w14:paraId="33B745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46AE67CB">
            <w:pPr>
              <w:spacing w:before="0" w:after="0"/>
              <w:ind w:left="0"/>
              <w:jc w:val="left"/>
            </w:pPr>
            <w:r>
              <w:rPr>
                <w:rFonts w:ascii="Times New Roman" w:hAnsi="Times New Roman"/>
                <w:b w:val="0"/>
                <w:i w:val="0"/>
                <w:color w:val="000000"/>
                <w:sz w:val="24"/>
              </w:rPr>
              <w:t>3.1</w:t>
            </w:r>
          </w:p>
        </w:tc>
        <w:tc>
          <w:tcPr>
            <w:tcW w:w="3256" w:type="dxa"/>
            <w:tcMar>
              <w:top w:w="50" w:type="dxa"/>
              <w:left w:w="100" w:type="dxa"/>
            </w:tcMar>
            <w:vAlign w:val="center"/>
          </w:tcPr>
          <w:p w14:paraId="78A9AE0A">
            <w:pPr>
              <w:spacing w:before="0" w:after="0"/>
              <w:ind w:left="135"/>
              <w:jc w:val="left"/>
            </w:pPr>
            <w:r>
              <w:rPr>
                <w:rFonts w:ascii="Times New Roman" w:hAnsi="Times New Roman"/>
                <w:b w:val="0"/>
                <w:i w:val="0"/>
                <w:color w:val="000000"/>
                <w:sz w:val="24"/>
              </w:rPr>
              <w:t>Проза второй половины XX – начала XXI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14:paraId="40B35AD1">
            <w:pPr>
              <w:spacing w:before="0" w:after="0" w:line="276" w:lineRule="auto"/>
              <w:ind w:left="135"/>
              <w:jc w:val="center"/>
            </w:pPr>
            <w:r>
              <w:rPr>
                <w:rFonts w:ascii="Times New Roman" w:hAnsi="Times New Roman"/>
                <w:b w:val="0"/>
                <w:i w:val="0"/>
                <w:color w:val="000000"/>
                <w:sz w:val="24"/>
              </w:rPr>
              <w:t xml:space="preserve"> 3 </w:t>
            </w:r>
          </w:p>
        </w:tc>
        <w:tc>
          <w:tcPr>
            <w:tcW w:w="1654" w:type="dxa"/>
            <w:tcMar>
              <w:top w:w="50" w:type="dxa"/>
              <w:left w:w="100" w:type="dxa"/>
            </w:tcMar>
            <w:vAlign w:val="center"/>
          </w:tcPr>
          <w:p w14:paraId="18160126">
            <w:pPr>
              <w:spacing w:before="0" w:after="0" w:line="276" w:lineRule="auto"/>
              <w:ind w:left="135"/>
              <w:jc w:val="center"/>
            </w:pPr>
          </w:p>
        </w:tc>
        <w:tc>
          <w:tcPr>
            <w:tcW w:w="1744" w:type="dxa"/>
            <w:tcMar>
              <w:top w:w="50" w:type="dxa"/>
              <w:left w:w="100" w:type="dxa"/>
            </w:tcMar>
            <w:vAlign w:val="center"/>
          </w:tcPr>
          <w:p w14:paraId="59049693">
            <w:pPr>
              <w:spacing w:before="0" w:after="0" w:line="276" w:lineRule="auto"/>
              <w:ind w:left="135"/>
              <w:jc w:val="center"/>
            </w:pPr>
          </w:p>
        </w:tc>
        <w:tc>
          <w:tcPr>
            <w:tcW w:w="2536" w:type="dxa"/>
            <w:tcMar>
              <w:top w:w="50" w:type="dxa"/>
              <w:left w:w="100" w:type="dxa"/>
            </w:tcMar>
            <w:vAlign w:val="center"/>
          </w:tcPr>
          <w:p w14:paraId="79EA750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61A7B6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0ABA871">
            <w:pPr>
              <w:spacing w:before="0" w:after="0"/>
              <w:ind w:left="135"/>
              <w:jc w:val="left"/>
            </w:pPr>
            <w:r>
              <w:rPr>
                <w:rFonts w:ascii="Times New Roman" w:hAnsi="Times New Roman"/>
                <w:b/>
                <w:i w:val="0"/>
                <w:color w:val="000000"/>
                <w:sz w:val="24"/>
              </w:rPr>
              <w:t>Итого по разделу</w:t>
            </w:r>
          </w:p>
        </w:tc>
        <w:tc>
          <w:tcPr>
            <w:tcW w:w="1474" w:type="dxa"/>
            <w:tcMar>
              <w:top w:w="50" w:type="dxa"/>
              <w:left w:w="100" w:type="dxa"/>
            </w:tcMar>
            <w:vAlign w:val="center"/>
          </w:tcPr>
          <w:p w14:paraId="51578BAD">
            <w:pPr>
              <w:spacing w:before="0" w:after="0" w:line="276" w:lineRule="auto"/>
              <w:ind w:left="135"/>
              <w:jc w:val="center"/>
            </w:pPr>
            <w:r>
              <w:rPr>
                <w:rFonts w:ascii="Times New Roman" w:hAnsi="Times New Roman"/>
                <w:b w:val="0"/>
                <w:i w:val="0"/>
                <w:color w:val="000000"/>
                <w:sz w:val="24"/>
              </w:rPr>
              <w:t xml:space="preserve"> 3 </w:t>
            </w:r>
          </w:p>
        </w:tc>
        <w:tc>
          <w:tcPr>
            <w:tcW w:w="0" w:type="auto"/>
            <w:gridSpan w:val="3"/>
            <w:tcMar>
              <w:top w:w="50" w:type="dxa"/>
              <w:left w:w="100" w:type="dxa"/>
            </w:tcMar>
            <w:vAlign w:val="center"/>
          </w:tcPr>
          <w:p w14:paraId="710C5DD5">
            <w:pPr>
              <w:jc w:val="left"/>
            </w:pPr>
          </w:p>
        </w:tc>
      </w:tr>
      <w:tr w14:paraId="47BEC0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72500E7">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Поэзия второй половины XX — начала XXI века</w:t>
            </w:r>
          </w:p>
        </w:tc>
      </w:tr>
      <w:tr w14:paraId="26FB2D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2904CC62">
            <w:pPr>
              <w:spacing w:before="0" w:after="0"/>
              <w:ind w:left="0"/>
              <w:jc w:val="left"/>
            </w:pPr>
            <w:r>
              <w:rPr>
                <w:rFonts w:ascii="Times New Roman" w:hAnsi="Times New Roman"/>
                <w:b w:val="0"/>
                <w:i w:val="0"/>
                <w:color w:val="000000"/>
                <w:sz w:val="24"/>
              </w:rPr>
              <w:t>4.1</w:t>
            </w:r>
          </w:p>
        </w:tc>
        <w:tc>
          <w:tcPr>
            <w:tcW w:w="3256" w:type="dxa"/>
            <w:tcMar>
              <w:top w:w="50" w:type="dxa"/>
              <w:left w:w="100" w:type="dxa"/>
            </w:tcMar>
            <w:vAlign w:val="center"/>
          </w:tcPr>
          <w:p w14:paraId="66F7720C">
            <w:pPr>
              <w:spacing w:before="0" w:after="0"/>
              <w:ind w:left="135"/>
              <w:jc w:val="left"/>
            </w:pPr>
            <w:r>
              <w:rPr>
                <w:rFonts w:ascii="Times New Roman" w:hAnsi="Times New Roman"/>
                <w:b w:val="0"/>
                <w:i w:val="0"/>
                <w:color w:val="000000"/>
                <w:sz w:val="24"/>
              </w:rPr>
              <w:t>Поэзия второй половины XX – начала XXI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938" w:type="dxa"/>
            <w:tcMar>
              <w:top w:w="50" w:type="dxa"/>
              <w:left w:w="100" w:type="dxa"/>
            </w:tcMar>
            <w:vAlign w:val="center"/>
          </w:tcPr>
          <w:p w14:paraId="6987E113">
            <w:pPr>
              <w:spacing w:before="0" w:after="0" w:line="276" w:lineRule="auto"/>
              <w:ind w:left="135"/>
              <w:jc w:val="center"/>
            </w:pPr>
            <w:r>
              <w:rPr>
                <w:rFonts w:ascii="Times New Roman" w:hAnsi="Times New Roman"/>
                <w:b w:val="0"/>
                <w:i w:val="0"/>
                <w:color w:val="000000"/>
                <w:sz w:val="24"/>
              </w:rPr>
              <w:t xml:space="preserve"> 2 </w:t>
            </w:r>
          </w:p>
        </w:tc>
        <w:tc>
          <w:tcPr>
            <w:tcW w:w="1654" w:type="dxa"/>
            <w:tcMar>
              <w:top w:w="50" w:type="dxa"/>
              <w:left w:w="100" w:type="dxa"/>
            </w:tcMar>
            <w:vAlign w:val="center"/>
          </w:tcPr>
          <w:p w14:paraId="1FC08C3B">
            <w:pPr>
              <w:spacing w:before="0" w:after="0" w:line="276" w:lineRule="auto"/>
              <w:ind w:left="135"/>
              <w:jc w:val="center"/>
            </w:pPr>
          </w:p>
        </w:tc>
        <w:tc>
          <w:tcPr>
            <w:tcW w:w="1744" w:type="dxa"/>
            <w:tcMar>
              <w:top w:w="50" w:type="dxa"/>
              <w:left w:w="100" w:type="dxa"/>
            </w:tcMar>
            <w:vAlign w:val="center"/>
          </w:tcPr>
          <w:p w14:paraId="23964B71">
            <w:pPr>
              <w:spacing w:before="0" w:after="0" w:line="276" w:lineRule="auto"/>
              <w:ind w:left="135"/>
              <w:jc w:val="center"/>
            </w:pPr>
          </w:p>
        </w:tc>
        <w:tc>
          <w:tcPr>
            <w:tcW w:w="2536" w:type="dxa"/>
            <w:tcMar>
              <w:top w:w="50" w:type="dxa"/>
              <w:left w:w="100" w:type="dxa"/>
            </w:tcMar>
            <w:vAlign w:val="center"/>
          </w:tcPr>
          <w:p w14:paraId="6DFB8DA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048CDD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FD6D8A6">
            <w:pPr>
              <w:spacing w:before="0" w:after="0"/>
              <w:ind w:left="135"/>
              <w:jc w:val="left"/>
            </w:pPr>
            <w:r>
              <w:rPr>
                <w:rFonts w:ascii="Times New Roman" w:hAnsi="Times New Roman"/>
                <w:b/>
                <w:i w:val="0"/>
                <w:color w:val="000000"/>
                <w:sz w:val="24"/>
              </w:rPr>
              <w:t>Итого по разделу</w:t>
            </w:r>
          </w:p>
        </w:tc>
        <w:tc>
          <w:tcPr>
            <w:tcW w:w="1474" w:type="dxa"/>
            <w:tcMar>
              <w:top w:w="50" w:type="dxa"/>
              <w:left w:w="100" w:type="dxa"/>
            </w:tcMar>
            <w:vAlign w:val="center"/>
          </w:tcPr>
          <w:p w14:paraId="41DBBC2E">
            <w:pPr>
              <w:spacing w:before="0" w:after="0" w:line="276" w:lineRule="auto"/>
              <w:ind w:left="135"/>
              <w:jc w:val="center"/>
            </w:pPr>
            <w:r>
              <w:rPr>
                <w:rFonts w:ascii="Times New Roman" w:hAnsi="Times New Roman"/>
                <w:b w:val="0"/>
                <w:i w:val="0"/>
                <w:color w:val="000000"/>
                <w:sz w:val="24"/>
              </w:rPr>
              <w:t xml:space="preserve"> 2 </w:t>
            </w:r>
          </w:p>
        </w:tc>
        <w:tc>
          <w:tcPr>
            <w:tcW w:w="0" w:type="auto"/>
            <w:gridSpan w:val="3"/>
            <w:tcMar>
              <w:top w:w="50" w:type="dxa"/>
              <w:left w:w="100" w:type="dxa"/>
            </w:tcMar>
            <w:vAlign w:val="center"/>
          </w:tcPr>
          <w:p w14:paraId="13353BED">
            <w:pPr>
              <w:jc w:val="left"/>
            </w:pPr>
          </w:p>
        </w:tc>
      </w:tr>
      <w:tr w14:paraId="7F4F2C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8D158D1">
            <w:pPr>
              <w:spacing w:before="0" w:after="0"/>
              <w:ind w:left="135"/>
              <w:jc w:val="left"/>
            </w:pPr>
            <w:r>
              <w:rPr>
                <w:rFonts w:ascii="Times New Roman" w:hAnsi="Times New Roman"/>
                <w:b/>
                <w:i w:val="0"/>
                <w:color w:val="000000"/>
                <w:sz w:val="24"/>
              </w:rPr>
              <w:t>Раздел 5.</w:t>
            </w:r>
            <w:r>
              <w:rPr>
                <w:rFonts w:ascii="Times New Roman" w:hAnsi="Times New Roman"/>
                <w:b w:val="0"/>
                <w:i w:val="0"/>
                <w:color w:val="000000"/>
                <w:sz w:val="24"/>
              </w:rPr>
              <w:t xml:space="preserve"> </w:t>
            </w:r>
            <w:r>
              <w:rPr>
                <w:rFonts w:ascii="Times New Roman" w:hAnsi="Times New Roman"/>
                <w:b/>
                <w:i w:val="0"/>
                <w:color w:val="000000"/>
                <w:sz w:val="24"/>
              </w:rPr>
              <w:t>Драматургия второй половины ХХ — начала XXI века</w:t>
            </w:r>
          </w:p>
        </w:tc>
      </w:tr>
      <w:tr w14:paraId="6940CA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58762584">
            <w:pPr>
              <w:spacing w:before="0" w:after="0"/>
              <w:ind w:left="0"/>
              <w:jc w:val="left"/>
            </w:pPr>
            <w:r>
              <w:rPr>
                <w:rFonts w:ascii="Times New Roman" w:hAnsi="Times New Roman"/>
                <w:b w:val="0"/>
                <w:i w:val="0"/>
                <w:color w:val="000000"/>
                <w:sz w:val="24"/>
              </w:rPr>
              <w:t>5.1</w:t>
            </w:r>
          </w:p>
        </w:tc>
        <w:tc>
          <w:tcPr>
            <w:tcW w:w="3256" w:type="dxa"/>
            <w:tcMar>
              <w:top w:w="50" w:type="dxa"/>
              <w:left w:w="100" w:type="dxa"/>
            </w:tcMar>
            <w:vAlign w:val="center"/>
          </w:tcPr>
          <w:p w14:paraId="344D3D94">
            <w:pPr>
              <w:spacing w:before="0" w:after="0"/>
              <w:ind w:left="135"/>
              <w:jc w:val="left"/>
            </w:pPr>
            <w:r>
              <w:rPr>
                <w:rFonts w:ascii="Times New Roman" w:hAnsi="Times New Roman"/>
                <w:b w:val="0"/>
                <w:i w:val="0"/>
                <w:color w:val="000000"/>
                <w:sz w:val="24"/>
              </w:rPr>
              <w:t>Драматургия второй половины ХХ — начала XXI века. Пьесы (произведение одного из драматургов по выбору). Например, А. Н. Арбузов «Иркутская история»; А. В. Вампилов «Старший сын» и др.</w:t>
            </w:r>
          </w:p>
        </w:tc>
        <w:tc>
          <w:tcPr>
            <w:tcW w:w="938" w:type="dxa"/>
            <w:tcMar>
              <w:top w:w="50" w:type="dxa"/>
              <w:left w:w="100" w:type="dxa"/>
            </w:tcMar>
            <w:vAlign w:val="center"/>
          </w:tcPr>
          <w:p w14:paraId="23A94DFD">
            <w:pPr>
              <w:spacing w:before="0" w:after="0" w:line="276" w:lineRule="auto"/>
              <w:ind w:left="135"/>
              <w:jc w:val="center"/>
            </w:pPr>
            <w:r>
              <w:rPr>
                <w:rFonts w:ascii="Times New Roman" w:hAnsi="Times New Roman"/>
                <w:b w:val="0"/>
                <w:i w:val="0"/>
                <w:color w:val="000000"/>
                <w:sz w:val="24"/>
              </w:rPr>
              <w:t xml:space="preserve"> 1 </w:t>
            </w:r>
          </w:p>
        </w:tc>
        <w:tc>
          <w:tcPr>
            <w:tcW w:w="1654" w:type="dxa"/>
            <w:tcMar>
              <w:top w:w="50" w:type="dxa"/>
              <w:left w:w="100" w:type="dxa"/>
            </w:tcMar>
            <w:vAlign w:val="center"/>
          </w:tcPr>
          <w:p w14:paraId="216A44DD">
            <w:pPr>
              <w:spacing w:before="0" w:after="0" w:line="276" w:lineRule="auto"/>
              <w:ind w:left="135"/>
              <w:jc w:val="center"/>
            </w:pPr>
          </w:p>
        </w:tc>
        <w:tc>
          <w:tcPr>
            <w:tcW w:w="1744" w:type="dxa"/>
            <w:tcMar>
              <w:top w:w="50" w:type="dxa"/>
              <w:left w:w="100" w:type="dxa"/>
            </w:tcMar>
            <w:vAlign w:val="center"/>
          </w:tcPr>
          <w:p w14:paraId="26F4DF7E">
            <w:pPr>
              <w:spacing w:before="0" w:after="0" w:line="276" w:lineRule="auto"/>
              <w:ind w:left="135"/>
              <w:jc w:val="center"/>
            </w:pPr>
          </w:p>
        </w:tc>
        <w:tc>
          <w:tcPr>
            <w:tcW w:w="2536" w:type="dxa"/>
            <w:tcMar>
              <w:top w:w="50" w:type="dxa"/>
              <w:left w:w="100" w:type="dxa"/>
            </w:tcMar>
            <w:vAlign w:val="center"/>
          </w:tcPr>
          <w:p w14:paraId="2B068B9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18BDD2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842A9CC">
            <w:pPr>
              <w:spacing w:before="0" w:after="0"/>
              <w:ind w:left="135"/>
              <w:jc w:val="left"/>
            </w:pPr>
            <w:r>
              <w:rPr>
                <w:rFonts w:ascii="Times New Roman" w:hAnsi="Times New Roman"/>
                <w:b/>
                <w:i w:val="0"/>
                <w:color w:val="000000"/>
                <w:sz w:val="24"/>
              </w:rPr>
              <w:t>Итого по разделу</w:t>
            </w:r>
          </w:p>
        </w:tc>
        <w:tc>
          <w:tcPr>
            <w:tcW w:w="1474" w:type="dxa"/>
            <w:tcMar>
              <w:top w:w="50" w:type="dxa"/>
              <w:left w:w="100" w:type="dxa"/>
            </w:tcMar>
            <w:vAlign w:val="center"/>
          </w:tcPr>
          <w:p w14:paraId="77065B2D">
            <w:pPr>
              <w:spacing w:before="0" w:after="0" w:line="276" w:lineRule="auto"/>
              <w:ind w:left="135"/>
              <w:jc w:val="center"/>
            </w:pPr>
            <w:r>
              <w:rPr>
                <w:rFonts w:ascii="Times New Roman" w:hAnsi="Times New Roman"/>
                <w:b w:val="0"/>
                <w:i w:val="0"/>
                <w:color w:val="000000"/>
                <w:sz w:val="24"/>
              </w:rPr>
              <w:t xml:space="preserve"> 1 </w:t>
            </w:r>
          </w:p>
        </w:tc>
        <w:tc>
          <w:tcPr>
            <w:tcW w:w="0" w:type="auto"/>
            <w:gridSpan w:val="3"/>
            <w:tcMar>
              <w:top w:w="50" w:type="dxa"/>
              <w:left w:w="100" w:type="dxa"/>
            </w:tcMar>
            <w:vAlign w:val="center"/>
          </w:tcPr>
          <w:p w14:paraId="19016F34">
            <w:pPr>
              <w:jc w:val="left"/>
            </w:pPr>
          </w:p>
        </w:tc>
      </w:tr>
      <w:tr w14:paraId="139A9C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FD124BF">
            <w:pPr>
              <w:spacing w:before="0" w:after="0"/>
              <w:ind w:left="135"/>
              <w:jc w:val="left"/>
            </w:pPr>
            <w:r>
              <w:rPr>
                <w:rFonts w:ascii="Times New Roman" w:hAnsi="Times New Roman"/>
                <w:b/>
                <w:i w:val="0"/>
                <w:color w:val="000000"/>
                <w:sz w:val="24"/>
              </w:rPr>
              <w:t>Раздел 6.</w:t>
            </w:r>
            <w:r>
              <w:rPr>
                <w:rFonts w:ascii="Times New Roman" w:hAnsi="Times New Roman"/>
                <w:b w:val="0"/>
                <w:i w:val="0"/>
                <w:color w:val="000000"/>
                <w:sz w:val="24"/>
              </w:rPr>
              <w:t xml:space="preserve"> </w:t>
            </w:r>
            <w:r>
              <w:rPr>
                <w:rFonts w:ascii="Times New Roman" w:hAnsi="Times New Roman"/>
                <w:b/>
                <w:i w:val="0"/>
                <w:color w:val="000000"/>
                <w:sz w:val="24"/>
              </w:rPr>
              <w:t>Литература народов России</w:t>
            </w:r>
          </w:p>
        </w:tc>
      </w:tr>
      <w:tr w14:paraId="790C2C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1E4293AD">
            <w:pPr>
              <w:spacing w:before="0" w:after="0"/>
              <w:ind w:left="0"/>
              <w:jc w:val="left"/>
            </w:pPr>
            <w:r>
              <w:rPr>
                <w:rFonts w:ascii="Times New Roman" w:hAnsi="Times New Roman"/>
                <w:b w:val="0"/>
                <w:i w:val="0"/>
                <w:color w:val="000000"/>
                <w:sz w:val="24"/>
              </w:rPr>
              <w:t>6.1</w:t>
            </w:r>
          </w:p>
        </w:tc>
        <w:tc>
          <w:tcPr>
            <w:tcW w:w="3256" w:type="dxa"/>
            <w:tcMar>
              <w:top w:w="50" w:type="dxa"/>
              <w:left w:w="100" w:type="dxa"/>
            </w:tcMar>
            <w:vAlign w:val="center"/>
          </w:tcPr>
          <w:p w14:paraId="21829CD2">
            <w:pPr>
              <w:spacing w:before="0" w:after="0"/>
              <w:ind w:left="135"/>
              <w:jc w:val="left"/>
            </w:pPr>
            <w:r>
              <w:rPr>
                <w:rFonts w:ascii="Times New Roman" w:hAnsi="Times New Roman"/>
                <w:b w:val="0"/>
                <w:i w:val="0"/>
                <w:color w:val="000000"/>
                <w:sz w:val="24"/>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14:paraId="296747FE">
            <w:pPr>
              <w:spacing w:before="0" w:after="0" w:line="276" w:lineRule="auto"/>
              <w:ind w:left="135"/>
              <w:jc w:val="center"/>
            </w:pPr>
            <w:r>
              <w:rPr>
                <w:rFonts w:ascii="Times New Roman" w:hAnsi="Times New Roman"/>
                <w:b w:val="0"/>
                <w:i w:val="0"/>
                <w:color w:val="000000"/>
                <w:sz w:val="24"/>
              </w:rPr>
              <w:t xml:space="preserve"> 2 </w:t>
            </w:r>
          </w:p>
        </w:tc>
        <w:tc>
          <w:tcPr>
            <w:tcW w:w="1654" w:type="dxa"/>
            <w:tcMar>
              <w:top w:w="50" w:type="dxa"/>
              <w:left w:w="100" w:type="dxa"/>
            </w:tcMar>
            <w:vAlign w:val="center"/>
          </w:tcPr>
          <w:p w14:paraId="645C7FA8">
            <w:pPr>
              <w:spacing w:before="0" w:after="0" w:line="276" w:lineRule="auto"/>
              <w:ind w:left="135"/>
              <w:jc w:val="center"/>
            </w:pPr>
          </w:p>
        </w:tc>
        <w:tc>
          <w:tcPr>
            <w:tcW w:w="1744" w:type="dxa"/>
            <w:tcMar>
              <w:top w:w="50" w:type="dxa"/>
              <w:left w:w="100" w:type="dxa"/>
            </w:tcMar>
            <w:vAlign w:val="center"/>
          </w:tcPr>
          <w:p w14:paraId="363273BD">
            <w:pPr>
              <w:spacing w:before="0" w:after="0" w:line="276" w:lineRule="auto"/>
              <w:ind w:left="135"/>
              <w:jc w:val="center"/>
            </w:pPr>
          </w:p>
        </w:tc>
        <w:tc>
          <w:tcPr>
            <w:tcW w:w="2536" w:type="dxa"/>
            <w:tcMar>
              <w:top w:w="50" w:type="dxa"/>
              <w:left w:w="100" w:type="dxa"/>
            </w:tcMar>
            <w:vAlign w:val="center"/>
          </w:tcPr>
          <w:p w14:paraId="4737CBD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7BD6E4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7580712">
            <w:pPr>
              <w:spacing w:before="0" w:after="0"/>
              <w:ind w:left="135"/>
              <w:jc w:val="left"/>
            </w:pPr>
            <w:r>
              <w:rPr>
                <w:rFonts w:ascii="Times New Roman" w:hAnsi="Times New Roman"/>
                <w:b w:val="0"/>
                <w:i w:val="0"/>
                <w:color w:val="000000"/>
                <w:sz w:val="24"/>
              </w:rPr>
              <w:t>Итого по разделу</w:t>
            </w:r>
          </w:p>
        </w:tc>
        <w:tc>
          <w:tcPr>
            <w:tcW w:w="1474" w:type="dxa"/>
            <w:tcMar>
              <w:top w:w="50" w:type="dxa"/>
              <w:left w:w="100" w:type="dxa"/>
            </w:tcMar>
            <w:vAlign w:val="center"/>
          </w:tcPr>
          <w:p w14:paraId="441DBBA5">
            <w:pPr>
              <w:spacing w:before="0" w:after="0" w:line="276" w:lineRule="auto"/>
              <w:ind w:left="135"/>
              <w:jc w:val="center"/>
            </w:pPr>
            <w:r>
              <w:rPr>
                <w:rFonts w:ascii="Times New Roman" w:hAnsi="Times New Roman"/>
                <w:b w:val="0"/>
                <w:i w:val="0"/>
                <w:color w:val="000000"/>
                <w:sz w:val="24"/>
              </w:rPr>
              <w:t xml:space="preserve"> 2 </w:t>
            </w:r>
          </w:p>
        </w:tc>
        <w:tc>
          <w:tcPr>
            <w:tcW w:w="0" w:type="auto"/>
            <w:gridSpan w:val="3"/>
            <w:tcMar>
              <w:top w:w="50" w:type="dxa"/>
              <w:left w:w="100" w:type="dxa"/>
            </w:tcMar>
            <w:vAlign w:val="center"/>
          </w:tcPr>
          <w:p w14:paraId="07C67F1C">
            <w:pPr>
              <w:jc w:val="left"/>
            </w:pPr>
          </w:p>
        </w:tc>
      </w:tr>
      <w:tr w14:paraId="7D4F20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8C6A9FB">
            <w:pPr>
              <w:spacing w:before="0" w:after="0"/>
              <w:ind w:left="135"/>
              <w:jc w:val="left"/>
            </w:pPr>
            <w:r>
              <w:rPr>
                <w:rFonts w:ascii="Times New Roman" w:hAnsi="Times New Roman"/>
                <w:b/>
                <w:i w:val="0"/>
                <w:color w:val="000000"/>
                <w:sz w:val="24"/>
              </w:rPr>
              <w:t>Раздел 7.</w:t>
            </w:r>
            <w:r>
              <w:rPr>
                <w:rFonts w:ascii="Times New Roman" w:hAnsi="Times New Roman"/>
                <w:b w:val="0"/>
                <w:i w:val="0"/>
                <w:color w:val="000000"/>
                <w:sz w:val="24"/>
              </w:rPr>
              <w:t xml:space="preserve"> </w:t>
            </w:r>
            <w:r>
              <w:rPr>
                <w:rFonts w:ascii="Times New Roman" w:hAnsi="Times New Roman"/>
                <w:b/>
                <w:i w:val="0"/>
                <w:color w:val="000000"/>
                <w:sz w:val="24"/>
              </w:rPr>
              <w:t>Зарубежная литература</w:t>
            </w:r>
          </w:p>
        </w:tc>
      </w:tr>
      <w:tr w14:paraId="41B72A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7319A6C0">
            <w:pPr>
              <w:spacing w:before="0" w:after="0"/>
              <w:ind w:left="0"/>
              <w:jc w:val="left"/>
            </w:pPr>
            <w:r>
              <w:rPr>
                <w:rFonts w:ascii="Times New Roman" w:hAnsi="Times New Roman"/>
                <w:b w:val="0"/>
                <w:i w:val="0"/>
                <w:color w:val="000000"/>
                <w:sz w:val="24"/>
              </w:rPr>
              <w:t>7.1</w:t>
            </w:r>
          </w:p>
        </w:tc>
        <w:tc>
          <w:tcPr>
            <w:tcW w:w="3256" w:type="dxa"/>
            <w:tcMar>
              <w:top w:w="50" w:type="dxa"/>
              <w:left w:w="100" w:type="dxa"/>
            </w:tcMar>
            <w:vAlign w:val="center"/>
          </w:tcPr>
          <w:p w14:paraId="1C2A00DA">
            <w:pPr>
              <w:spacing w:before="0" w:after="0"/>
              <w:ind w:left="135"/>
              <w:jc w:val="left"/>
            </w:pPr>
            <w:r>
              <w:rPr>
                <w:rFonts w:ascii="Times New Roman" w:hAnsi="Times New Roman"/>
                <w:b w:val="0"/>
                <w:i w:val="0"/>
                <w:color w:val="000000"/>
                <w:sz w:val="24"/>
              </w:rPr>
              <w:t>Зарубежная проза XX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14:paraId="11E0DB34">
            <w:pPr>
              <w:spacing w:before="0" w:after="0" w:line="276" w:lineRule="auto"/>
              <w:ind w:left="135"/>
              <w:jc w:val="center"/>
            </w:pPr>
            <w:r>
              <w:rPr>
                <w:rFonts w:ascii="Times New Roman" w:hAnsi="Times New Roman"/>
                <w:b w:val="0"/>
                <w:i w:val="0"/>
                <w:color w:val="000000"/>
                <w:sz w:val="24"/>
              </w:rPr>
              <w:t xml:space="preserve"> 2 </w:t>
            </w:r>
          </w:p>
        </w:tc>
        <w:tc>
          <w:tcPr>
            <w:tcW w:w="1654" w:type="dxa"/>
            <w:tcMar>
              <w:top w:w="50" w:type="dxa"/>
              <w:left w:w="100" w:type="dxa"/>
            </w:tcMar>
            <w:vAlign w:val="center"/>
          </w:tcPr>
          <w:p w14:paraId="0C76F1B9">
            <w:pPr>
              <w:spacing w:before="0" w:after="0" w:line="276" w:lineRule="auto"/>
              <w:ind w:left="135"/>
              <w:jc w:val="center"/>
            </w:pPr>
          </w:p>
        </w:tc>
        <w:tc>
          <w:tcPr>
            <w:tcW w:w="1744" w:type="dxa"/>
            <w:tcMar>
              <w:top w:w="50" w:type="dxa"/>
              <w:left w:w="100" w:type="dxa"/>
            </w:tcMar>
            <w:vAlign w:val="center"/>
          </w:tcPr>
          <w:p w14:paraId="79700683">
            <w:pPr>
              <w:spacing w:before="0" w:after="0" w:line="276" w:lineRule="auto"/>
              <w:ind w:left="135"/>
              <w:jc w:val="center"/>
            </w:pPr>
          </w:p>
        </w:tc>
        <w:tc>
          <w:tcPr>
            <w:tcW w:w="2536" w:type="dxa"/>
            <w:tcMar>
              <w:top w:w="50" w:type="dxa"/>
              <w:left w:w="100" w:type="dxa"/>
            </w:tcMar>
            <w:vAlign w:val="center"/>
          </w:tcPr>
          <w:p w14:paraId="194A768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2FF402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3D3DD7E8">
            <w:pPr>
              <w:spacing w:before="0" w:after="0"/>
              <w:ind w:left="0"/>
              <w:jc w:val="left"/>
            </w:pPr>
            <w:r>
              <w:rPr>
                <w:rFonts w:ascii="Times New Roman" w:hAnsi="Times New Roman"/>
                <w:b w:val="0"/>
                <w:i w:val="0"/>
                <w:color w:val="000000"/>
                <w:sz w:val="24"/>
              </w:rPr>
              <w:t>7.2</w:t>
            </w:r>
          </w:p>
        </w:tc>
        <w:tc>
          <w:tcPr>
            <w:tcW w:w="3256" w:type="dxa"/>
            <w:tcMar>
              <w:top w:w="50" w:type="dxa"/>
              <w:left w:w="100" w:type="dxa"/>
            </w:tcMar>
            <w:vAlign w:val="center"/>
          </w:tcPr>
          <w:p w14:paraId="2A4F82F4">
            <w:pPr>
              <w:spacing w:before="0" w:after="0"/>
              <w:ind w:left="135"/>
              <w:jc w:val="left"/>
            </w:pPr>
            <w:r>
              <w:rPr>
                <w:rFonts w:ascii="Times New Roman" w:hAnsi="Times New Roman"/>
                <w:b w:val="0"/>
                <w:i w:val="0"/>
                <w:color w:val="000000"/>
                <w:sz w:val="24"/>
              </w:rPr>
              <w:t>Зарубежная поэзия XX века (не менее двух стихотворений одного из поэтов по выбору). Например, стихотворения Г. Аполлинера, Т. С. Элиота и др.</w:t>
            </w:r>
          </w:p>
        </w:tc>
        <w:tc>
          <w:tcPr>
            <w:tcW w:w="938" w:type="dxa"/>
            <w:tcMar>
              <w:top w:w="50" w:type="dxa"/>
              <w:left w:w="100" w:type="dxa"/>
            </w:tcMar>
            <w:vAlign w:val="center"/>
          </w:tcPr>
          <w:p w14:paraId="4E025ECA">
            <w:pPr>
              <w:spacing w:before="0" w:after="0" w:line="276" w:lineRule="auto"/>
              <w:ind w:left="135"/>
              <w:jc w:val="center"/>
            </w:pPr>
            <w:r>
              <w:rPr>
                <w:rFonts w:ascii="Times New Roman" w:hAnsi="Times New Roman"/>
                <w:b w:val="0"/>
                <w:i w:val="0"/>
                <w:color w:val="000000"/>
                <w:sz w:val="24"/>
              </w:rPr>
              <w:t xml:space="preserve"> 1 </w:t>
            </w:r>
          </w:p>
        </w:tc>
        <w:tc>
          <w:tcPr>
            <w:tcW w:w="1654" w:type="dxa"/>
            <w:tcMar>
              <w:top w:w="50" w:type="dxa"/>
              <w:left w:w="100" w:type="dxa"/>
            </w:tcMar>
            <w:vAlign w:val="center"/>
          </w:tcPr>
          <w:p w14:paraId="5A7BCBAC">
            <w:pPr>
              <w:spacing w:before="0" w:after="0" w:line="276" w:lineRule="auto"/>
              <w:ind w:left="135"/>
              <w:jc w:val="center"/>
            </w:pPr>
          </w:p>
        </w:tc>
        <w:tc>
          <w:tcPr>
            <w:tcW w:w="1744" w:type="dxa"/>
            <w:tcMar>
              <w:top w:w="50" w:type="dxa"/>
              <w:left w:w="100" w:type="dxa"/>
            </w:tcMar>
            <w:vAlign w:val="center"/>
          </w:tcPr>
          <w:p w14:paraId="3801D7B6">
            <w:pPr>
              <w:spacing w:before="0" w:after="0" w:line="276" w:lineRule="auto"/>
              <w:ind w:left="135"/>
              <w:jc w:val="center"/>
            </w:pPr>
          </w:p>
        </w:tc>
        <w:tc>
          <w:tcPr>
            <w:tcW w:w="2536" w:type="dxa"/>
            <w:tcMar>
              <w:top w:w="50" w:type="dxa"/>
              <w:left w:w="100" w:type="dxa"/>
            </w:tcMar>
            <w:vAlign w:val="center"/>
          </w:tcPr>
          <w:p w14:paraId="22D6B21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03B3C5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0" w:type="dxa"/>
            <w:tcMar>
              <w:top w:w="50" w:type="dxa"/>
              <w:left w:w="100" w:type="dxa"/>
            </w:tcMar>
            <w:vAlign w:val="center"/>
          </w:tcPr>
          <w:p w14:paraId="158ECAA7">
            <w:pPr>
              <w:spacing w:before="0" w:after="0"/>
              <w:ind w:left="0"/>
              <w:jc w:val="left"/>
            </w:pPr>
            <w:r>
              <w:rPr>
                <w:rFonts w:ascii="Times New Roman" w:hAnsi="Times New Roman"/>
                <w:b w:val="0"/>
                <w:i w:val="0"/>
                <w:color w:val="000000"/>
                <w:sz w:val="24"/>
              </w:rPr>
              <w:t>7.3</w:t>
            </w:r>
          </w:p>
        </w:tc>
        <w:tc>
          <w:tcPr>
            <w:tcW w:w="3256" w:type="dxa"/>
            <w:tcMar>
              <w:top w:w="50" w:type="dxa"/>
              <w:left w:w="100" w:type="dxa"/>
            </w:tcMar>
            <w:vAlign w:val="center"/>
          </w:tcPr>
          <w:p w14:paraId="1C3C8F9F">
            <w:pPr>
              <w:spacing w:before="0" w:after="0"/>
              <w:ind w:left="135"/>
              <w:jc w:val="left"/>
            </w:pPr>
            <w:r>
              <w:rPr>
                <w:rFonts w:ascii="Times New Roman" w:hAnsi="Times New Roman"/>
                <w:b w:val="0"/>
                <w:i w:val="0"/>
                <w:color w:val="000000"/>
                <w:sz w:val="24"/>
              </w:rPr>
              <w:t>Зарубежная драматургия XX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938" w:type="dxa"/>
            <w:tcMar>
              <w:top w:w="50" w:type="dxa"/>
              <w:left w:w="100" w:type="dxa"/>
            </w:tcMar>
            <w:vAlign w:val="center"/>
          </w:tcPr>
          <w:p w14:paraId="79B529F5">
            <w:pPr>
              <w:spacing w:before="0" w:after="0" w:line="276" w:lineRule="auto"/>
              <w:ind w:left="135"/>
              <w:jc w:val="center"/>
            </w:pPr>
            <w:r>
              <w:rPr>
                <w:rFonts w:ascii="Times New Roman" w:hAnsi="Times New Roman"/>
                <w:b w:val="0"/>
                <w:i w:val="0"/>
                <w:color w:val="000000"/>
                <w:sz w:val="24"/>
              </w:rPr>
              <w:t xml:space="preserve"> 1 </w:t>
            </w:r>
          </w:p>
        </w:tc>
        <w:tc>
          <w:tcPr>
            <w:tcW w:w="1654" w:type="dxa"/>
            <w:tcMar>
              <w:top w:w="50" w:type="dxa"/>
              <w:left w:w="100" w:type="dxa"/>
            </w:tcMar>
            <w:vAlign w:val="center"/>
          </w:tcPr>
          <w:p w14:paraId="0F781B04">
            <w:pPr>
              <w:spacing w:before="0" w:after="0" w:line="276" w:lineRule="auto"/>
              <w:ind w:left="135"/>
              <w:jc w:val="center"/>
            </w:pPr>
          </w:p>
        </w:tc>
        <w:tc>
          <w:tcPr>
            <w:tcW w:w="1744" w:type="dxa"/>
            <w:tcMar>
              <w:top w:w="50" w:type="dxa"/>
              <w:left w:w="100" w:type="dxa"/>
            </w:tcMar>
            <w:vAlign w:val="center"/>
          </w:tcPr>
          <w:p w14:paraId="6DA156E8">
            <w:pPr>
              <w:spacing w:before="0" w:after="0" w:line="276" w:lineRule="auto"/>
              <w:ind w:left="135"/>
              <w:jc w:val="center"/>
            </w:pPr>
          </w:p>
        </w:tc>
        <w:tc>
          <w:tcPr>
            <w:tcW w:w="2536" w:type="dxa"/>
            <w:tcMar>
              <w:top w:w="50" w:type="dxa"/>
              <w:left w:w="100" w:type="dxa"/>
            </w:tcMar>
            <w:vAlign w:val="center"/>
          </w:tcPr>
          <w:p w14:paraId="2A4BDD3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"https://m.edsoo.ru/f6a65a91" \h </w:instrText>
            </w:r>
            <w:r>
              <w:fldChar w:fldCharType="separate"/>
            </w:r>
            <w:r>
              <w:rPr>
                <w:rFonts w:ascii="Times New Roman" w:hAnsi="Times New Roman"/>
                <w:b w:val="0"/>
                <w:i w:val="0"/>
                <w:color w:val="0000FF"/>
                <w:sz w:val="22"/>
                <w:u w:val="single"/>
              </w:rPr>
              <w:t>https://m.edsoo.ru/f6a65a91</w:t>
            </w:r>
            <w:r>
              <w:rPr>
                <w:rFonts w:ascii="Times New Roman" w:hAnsi="Times New Roman"/>
                <w:b w:val="0"/>
                <w:i w:val="0"/>
                <w:color w:val="0000FF"/>
                <w:sz w:val="22"/>
                <w:u w:val="single"/>
              </w:rPr>
              <w:fldChar w:fldCharType="end"/>
            </w:r>
          </w:p>
        </w:tc>
      </w:tr>
      <w:tr w14:paraId="2A60C3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443D150">
            <w:pPr>
              <w:spacing w:before="0" w:after="0"/>
              <w:ind w:left="135"/>
              <w:jc w:val="left"/>
            </w:pPr>
            <w:r>
              <w:rPr>
                <w:rFonts w:ascii="Times New Roman" w:hAnsi="Times New Roman"/>
                <w:b w:val="0"/>
                <w:i w:val="0"/>
                <w:color w:val="000000"/>
                <w:sz w:val="24"/>
              </w:rPr>
              <w:t>Итого по разделу</w:t>
            </w:r>
          </w:p>
        </w:tc>
        <w:tc>
          <w:tcPr>
            <w:tcW w:w="1474" w:type="dxa"/>
            <w:tcMar>
              <w:top w:w="50" w:type="dxa"/>
              <w:left w:w="100" w:type="dxa"/>
            </w:tcMar>
            <w:vAlign w:val="center"/>
          </w:tcPr>
          <w:p w14:paraId="019C064F">
            <w:pPr>
              <w:spacing w:before="0" w:after="0" w:line="276" w:lineRule="auto"/>
              <w:ind w:left="135"/>
              <w:jc w:val="center"/>
            </w:pPr>
            <w:r>
              <w:rPr>
                <w:rFonts w:ascii="Times New Roman" w:hAnsi="Times New Roman"/>
                <w:b w:val="0"/>
                <w:i w:val="0"/>
                <w:color w:val="000000"/>
                <w:sz w:val="24"/>
              </w:rPr>
              <w:t xml:space="preserve"> 4 </w:t>
            </w:r>
          </w:p>
        </w:tc>
        <w:tc>
          <w:tcPr>
            <w:tcW w:w="0" w:type="auto"/>
            <w:gridSpan w:val="3"/>
            <w:tcMar>
              <w:top w:w="50" w:type="dxa"/>
              <w:left w:w="100" w:type="dxa"/>
            </w:tcMar>
            <w:vAlign w:val="center"/>
          </w:tcPr>
          <w:p w14:paraId="01394E5F">
            <w:pPr>
              <w:jc w:val="left"/>
            </w:pPr>
          </w:p>
        </w:tc>
      </w:tr>
      <w:tr w14:paraId="738834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B60639C">
            <w:pPr>
              <w:spacing w:before="0" w:after="0"/>
              <w:ind w:left="135"/>
              <w:jc w:val="left"/>
            </w:pPr>
            <w:r>
              <w:rPr>
                <w:rFonts w:ascii="Times New Roman" w:hAnsi="Times New Roman"/>
                <w:b w:val="0"/>
                <w:i w:val="0"/>
                <w:color w:val="000000"/>
                <w:sz w:val="24"/>
              </w:rPr>
              <w:t>Развитие речи</w:t>
            </w:r>
          </w:p>
        </w:tc>
        <w:tc>
          <w:tcPr>
            <w:tcW w:w="1474" w:type="dxa"/>
            <w:tcMar>
              <w:top w:w="50" w:type="dxa"/>
              <w:left w:w="100" w:type="dxa"/>
            </w:tcMar>
            <w:vAlign w:val="center"/>
          </w:tcPr>
          <w:p w14:paraId="66A548B0">
            <w:pPr>
              <w:spacing w:before="0" w:after="0" w:line="276" w:lineRule="auto"/>
              <w:ind w:left="135"/>
              <w:jc w:val="center"/>
            </w:pPr>
            <w:r>
              <w:rPr>
                <w:rFonts w:ascii="Times New Roman" w:hAnsi="Times New Roman"/>
                <w:b w:val="0"/>
                <w:i w:val="0"/>
                <w:color w:val="000000"/>
                <w:sz w:val="24"/>
              </w:rPr>
              <w:t xml:space="preserve"> 7 </w:t>
            </w:r>
          </w:p>
        </w:tc>
        <w:tc>
          <w:tcPr>
            <w:tcW w:w="1654" w:type="dxa"/>
            <w:tcMar>
              <w:top w:w="50" w:type="dxa"/>
              <w:left w:w="100" w:type="dxa"/>
            </w:tcMar>
            <w:vAlign w:val="center"/>
          </w:tcPr>
          <w:p w14:paraId="14A651A0">
            <w:pPr>
              <w:spacing w:before="0" w:after="0" w:line="276" w:lineRule="auto"/>
              <w:ind w:left="135"/>
              <w:jc w:val="center"/>
            </w:pPr>
          </w:p>
        </w:tc>
        <w:tc>
          <w:tcPr>
            <w:tcW w:w="1744" w:type="dxa"/>
            <w:tcMar>
              <w:top w:w="50" w:type="dxa"/>
              <w:left w:w="100" w:type="dxa"/>
            </w:tcMar>
            <w:vAlign w:val="center"/>
          </w:tcPr>
          <w:p w14:paraId="3B72D28C">
            <w:pPr>
              <w:spacing w:before="0" w:after="0" w:line="276" w:lineRule="auto"/>
              <w:ind w:left="135"/>
              <w:jc w:val="center"/>
            </w:pPr>
          </w:p>
        </w:tc>
        <w:tc>
          <w:tcPr>
            <w:tcW w:w="2536" w:type="dxa"/>
            <w:tcMar>
              <w:top w:w="50" w:type="dxa"/>
              <w:left w:w="100" w:type="dxa"/>
            </w:tcMar>
            <w:vAlign w:val="center"/>
          </w:tcPr>
          <w:p w14:paraId="47D6FB2A">
            <w:pPr>
              <w:spacing w:before="0" w:after="0"/>
              <w:ind w:left="135"/>
              <w:jc w:val="left"/>
            </w:pPr>
          </w:p>
        </w:tc>
      </w:tr>
      <w:tr w14:paraId="3767D9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B6440F9">
            <w:pPr>
              <w:spacing w:before="0" w:after="0"/>
              <w:ind w:left="135"/>
              <w:jc w:val="left"/>
            </w:pPr>
            <w:r>
              <w:rPr>
                <w:rFonts w:ascii="Times New Roman" w:hAnsi="Times New Roman"/>
                <w:b w:val="0"/>
                <w:i w:val="0"/>
                <w:color w:val="000000"/>
                <w:sz w:val="24"/>
              </w:rPr>
              <w:t>Уроки внеклассного чтения</w:t>
            </w:r>
          </w:p>
        </w:tc>
        <w:tc>
          <w:tcPr>
            <w:tcW w:w="1474" w:type="dxa"/>
            <w:tcMar>
              <w:top w:w="50" w:type="dxa"/>
              <w:left w:w="100" w:type="dxa"/>
            </w:tcMar>
            <w:vAlign w:val="center"/>
          </w:tcPr>
          <w:p w14:paraId="546545A3">
            <w:pPr>
              <w:spacing w:before="0" w:after="0" w:line="276" w:lineRule="auto"/>
              <w:ind w:left="135"/>
              <w:jc w:val="center"/>
            </w:pPr>
            <w:r>
              <w:rPr>
                <w:rFonts w:ascii="Times New Roman" w:hAnsi="Times New Roman"/>
                <w:b w:val="0"/>
                <w:i w:val="0"/>
                <w:color w:val="000000"/>
                <w:sz w:val="24"/>
              </w:rPr>
              <w:t xml:space="preserve"> 2 </w:t>
            </w:r>
          </w:p>
        </w:tc>
        <w:tc>
          <w:tcPr>
            <w:tcW w:w="1654" w:type="dxa"/>
            <w:tcMar>
              <w:top w:w="50" w:type="dxa"/>
              <w:left w:w="100" w:type="dxa"/>
            </w:tcMar>
            <w:vAlign w:val="center"/>
          </w:tcPr>
          <w:p w14:paraId="004E778B">
            <w:pPr>
              <w:spacing w:before="0" w:after="0" w:line="276" w:lineRule="auto"/>
              <w:ind w:left="135"/>
              <w:jc w:val="center"/>
            </w:pPr>
          </w:p>
        </w:tc>
        <w:tc>
          <w:tcPr>
            <w:tcW w:w="1744" w:type="dxa"/>
            <w:tcMar>
              <w:top w:w="50" w:type="dxa"/>
              <w:left w:w="100" w:type="dxa"/>
            </w:tcMar>
            <w:vAlign w:val="center"/>
          </w:tcPr>
          <w:p w14:paraId="2C51E0A9">
            <w:pPr>
              <w:spacing w:before="0" w:after="0" w:line="276" w:lineRule="auto"/>
              <w:ind w:left="135"/>
              <w:jc w:val="center"/>
            </w:pPr>
          </w:p>
        </w:tc>
        <w:tc>
          <w:tcPr>
            <w:tcW w:w="2536" w:type="dxa"/>
            <w:tcMar>
              <w:top w:w="50" w:type="dxa"/>
              <w:left w:w="100" w:type="dxa"/>
            </w:tcMar>
            <w:vAlign w:val="center"/>
          </w:tcPr>
          <w:p w14:paraId="57497909">
            <w:pPr>
              <w:spacing w:before="0" w:after="0"/>
              <w:ind w:left="135"/>
              <w:jc w:val="left"/>
            </w:pPr>
          </w:p>
        </w:tc>
      </w:tr>
      <w:tr w14:paraId="2A32DE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2B12696">
            <w:pPr>
              <w:spacing w:before="0" w:after="0"/>
              <w:ind w:left="135"/>
              <w:jc w:val="left"/>
            </w:pPr>
            <w:r>
              <w:rPr>
                <w:rFonts w:ascii="Times New Roman" w:hAnsi="Times New Roman"/>
                <w:b w:val="0"/>
                <w:i w:val="0"/>
                <w:color w:val="000000"/>
                <w:sz w:val="24"/>
              </w:rPr>
              <w:t>Итоговые контрольные работы</w:t>
            </w:r>
          </w:p>
        </w:tc>
        <w:tc>
          <w:tcPr>
            <w:tcW w:w="1474" w:type="dxa"/>
            <w:tcMar>
              <w:top w:w="50" w:type="dxa"/>
              <w:left w:w="100" w:type="dxa"/>
            </w:tcMar>
            <w:vAlign w:val="center"/>
          </w:tcPr>
          <w:p w14:paraId="713F3D5B">
            <w:pPr>
              <w:spacing w:before="0" w:after="0" w:line="276" w:lineRule="auto"/>
              <w:ind w:left="135"/>
              <w:jc w:val="center"/>
            </w:pPr>
            <w:r>
              <w:rPr>
                <w:rFonts w:ascii="Times New Roman" w:hAnsi="Times New Roman"/>
                <w:b w:val="0"/>
                <w:i w:val="0"/>
                <w:color w:val="000000"/>
                <w:sz w:val="24"/>
              </w:rPr>
              <w:t xml:space="preserve"> 4 </w:t>
            </w:r>
          </w:p>
        </w:tc>
        <w:tc>
          <w:tcPr>
            <w:tcW w:w="1654" w:type="dxa"/>
            <w:tcMar>
              <w:top w:w="50" w:type="dxa"/>
              <w:left w:w="100" w:type="dxa"/>
            </w:tcMar>
            <w:vAlign w:val="center"/>
          </w:tcPr>
          <w:p w14:paraId="1CFA8477">
            <w:pPr>
              <w:spacing w:before="0" w:after="0" w:line="276" w:lineRule="auto"/>
              <w:ind w:left="135"/>
              <w:jc w:val="center"/>
            </w:pPr>
            <w:r>
              <w:rPr>
                <w:rFonts w:ascii="Times New Roman" w:hAnsi="Times New Roman"/>
                <w:b w:val="0"/>
                <w:i w:val="0"/>
                <w:color w:val="000000"/>
                <w:sz w:val="24"/>
              </w:rPr>
              <w:t xml:space="preserve"> 2 </w:t>
            </w:r>
          </w:p>
        </w:tc>
        <w:tc>
          <w:tcPr>
            <w:tcW w:w="1744" w:type="dxa"/>
            <w:tcMar>
              <w:top w:w="50" w:type="dxa"/>
              <w:left w:w="100" w:type="dxa"/>
            </w:tcMar>
            <w:vAlign w:val="center"/>
          </w:tcPr>
          <w:p w14:paraId="265649A8">
            <w:pPr>
              <w:spacing w:before="0" w:after="0" w:line="276" w:lineRule="auto"/>
              <w:ind w:left="135"/>
              <w:jc w:val="center"/>
            </w:pPr>
          </w:p>
        </w:tc>
        <w:tc>
          <w:tcPr>
            <w:tcW w:w="2536" w:type="dxa"/>
            <w:tcMar>
              <w:top w:w="50" w:type="dxa"/>
              <w:left w:w="100" w:type="dxa"/>
            </w:tcMar>
            <w:vAlign w:val="center"/>
          </w:tcPr>
          <w:p w14:paraId="6034C2CA">
            <w:pPr>
              <w:spacing w:before="0" w:after="0"/>
              <w:ind w:left="135"/>
              <w:jc w:val="left"/>
            </w:pPr>
          </w:p>
        </w:tc>
      </w:tr>
      <w:tr w14:paraId="7B6B80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FCBB067">
            <w:pPr>
              <w:spacing w:before="0" w:after="0"/>
              <w:ind w:left="135"/>
              <w:jc w:val="left"/>
            </w:pPr>
            <w:r>
              <w:rPr>
                <w:rFonts w:ascii="Times New Roman" w:hAnsi="Times New Roman"/>
                <w:b w:val="0"/>
                <w:i w:val="0"/>
                <w:color w:val="000000"/>
                <w:sz w:val="24"/>
              </w:rPr>
              <w:t>Подготовка и защита проектов</w:t>
            </w:r>
          </w:p>
        </w:tc>
        <w:tc>
          <w:tcPr>
            <w:tcW w:w="1474" w:type="dxa"/>
            <w:tcMar>
              <w:top w:w="50" w:type="dxa"/>
              <w:left w:w="100" w:type="dxa"/>
            </w:tcMar>
            <w:vAlign w:val="center"/>
          </w:tcPr>
          <w:p w14:paraId="46D2F987">
            <w:pPr>
              <w:spacing w:before="0" w:after="0" w:line="276" w:lineRule="auto"/>
              <w:ind w:left="135"/>
              <w:jc w:val="center"/>
            </w:pPr>
            <w:r>
              <w:rPr>
                <w:rFonts w:ascii="Times New Roman" w:hAnsi="Times New Roman"/>
                <w:b w:val="0"/>
                <w:i w:val="0"/>
                <w:color w:val="000000"/>
                <w:sz w:val="24"/>
              </w:rPr>
              <w:t xml:space="preserve"> 4 </w:t>
            </w:r>
          </w:p>
        </w:tc>
        <w:tc>
          <w:tcPr>
            <w:tcW w:w="1654" w:type="dxa"/>
            <w:tcMar>
              <w:top w:w="50" w:type="dxa"/>
              <w:left w:w="100" w:type="dxa"/>
            </w:tcMar>
            <w:vAlign w:val="center"/>
          </w:tcPr>
          <w:p w14:paraId="75BC2881">
            <w:pPr>
              <w:spacing w:before="0" w:after="0" w:line="276" w:lineRule="auto"/>
              <w:ind w:left="135"/>
              <w:jc w:val="center"/>
            </w:pPr>
          </w:p>
        </w:tc>
        <w:tc>
          <w:tcPr>
            <w:tcW w:w="1744" w:type="dxa"/>
            <w:tcMar>
              <w:top w:w="50" w:type="dxa"/>
              <w:left w:w="100" w:type="dxa"/>
            </w:tcMar>
            <w:vAlign w:val="center"/>
          </w:tcPr>
          <w:p w14:paraId="588CA194">
            <w:pPr>
              <w:spacing w:before="0" w:after="0" w:line="276" w:lineRule="auto"/>
              <w:ind w:left="135"/>
              <w:jc w:val="center"/>
            </w:pPr>
          </w:p>
        </w:tc>
        <w:tc>
          <w:tcPr>
            <w:tcW w:w="2536" w:type="dxa"/>
            <w:tcMar>
              <w:top w:w="50" w:type="dxa"/>
              <w:left w:w="100" w:type="dxa"/>
            </w:tcMar>
            <w:vAlign w:val="center"/>
          </w:tcPr>
          <w:p w14:paraId="45F9786B">
            <w:pPr>
              <w:spacing w:before="0" w:after="0"/>
              <w:ind w:left="135"/>
              <w:jc w:val="left"/>
            </w:pPr>
          </w:p>
        </w:tc>
      </w:tr>
      <w:tr w14:paraId="039A56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7858770">
            <w:pPr>
              <w:spacing w:before="0" w:after="0"/>
              <w:ind w:left="135"/>
              <w:jc w:val="left"/>
            </w:pPr>
            <w:r>
              <w:rPr>
                <w:rFonts w:ascii="Times New Roman" w:hAnsi="Times New Roman"/>
                <w:b w:val="0"/>
                <w:i w:val="0"/>
                <w:color w:val="000000"/>
                <w:sz w:val="24"/>
              </w:rPr>
              <w:t>Резервные уроки</w:t>
            </w:r>
          </w:p>
        </w:tc>
        <w:tc>
          <w:tcPr>
            <w:tcW w:w="1474" w:type="dxa"/>
            <w:tcMar>
              <w:top w:w="50" w:type="dxa"/>
              <w:left w:w="100" w:type="dxa"/>
            </w:tcMar>
            <w:vAlign w:val="center"/>
          </w:tcPr>
          <w:p w14:paraId="3B1E2229">
            <w:pPr>
              <w:spacing w:before="0" w:after="0" w:line="276" w:lineRule="auto"/>
              <w:ind w:left="135"/>
              <w:jc w:val="center"/>
            </w:pPr>
            <w:r>
              <w:rPr>
                <w:rFonts w:ascii="Times New Roman" w:hAnsi="Times New Roman"/>
                <w:b w:val="0"/>
                <w:i w:val="0"/>
                <w:color w:val="000000"/>
                <w:sz w:val="24"/>
              </w:rPr>
              <w:t xml:space="preserve"> 2 </w:t>
            </w:r>
          </w:p>
        </w:tc>
        <w:tc>
          <w:tcPr>
            <w:tcW w:w="1654" w:type="dxa"/>
            <w:tcMar>
              <w:top w:w="50" w:type="dxa"/>
              <w:left w:w="100" w:type="dxa"/>
            </w:tcMar>
            <w:vAlign w:val="center"/>
          </w:tcPr>
          <w:p w14:paraId="29755EED">
            <w:pPr>
              <w:spacing w:before="0" w:after="0" w:line="276" w:lineRule="auto"/>
              <w:ind w:left="135"/>
              <w:jc w:val="center"/>
            </w:pPr>
          </w:p>
        </w:tc>
        <w:tc>
          <w:tcPr>
            <w:tcW w:w="1744" w:type="dxa"/>
            <w:tcMar>
              <w:top w:w="50" w:type="dxa"/>
              <w:left w:w="100" w:type="dxa"/>
            </w:tcMar>
            <w:vAlign w:val="center"/>
          </w:tcPr>
          <w:p w14:paraId="6A696650">
            <w:pPr>
              <w:spacing w:before="0" w:after="0" w:line="276" w:lineRule="auto"/>
              <w:ind w:left="135"/>
              <w:jc w:val="center"/>
            </w:pPr>
          </w:p>
        </w:tc>
        <w:tc>
          <w:tcPr>
            <w:tcW w:w="2536" w:type="dxa"/>
            <w:tcMar>
              <w:top w:w="50" w:type="dxa"/>
              <w:left w:w="100" w:type="dxa"/>
            </w:tcMar>
            <w:vAlign w:val="center"/>
          </w:tcPr>
          <w:p w14:paraId="2B0E53BD">
            <w:pPr>
              <w:spacing w:before="0" w:after="0"/>
              <w:ind w:left="135"/>
              <w:jc w:val="left"/>
            </w:pPr>
          </w:p>
        </w:tc>
      </w:tr>
      <w:tr w14:paraId="574998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0E787B9">
            <w:pPr>
              <w:spacing w:before="0" w:after="0"/>
              <w:ind w:left="135"/>
              <w:jc w:val="left"/>
            </w:pPr>
            <w:r>
              <w:rPr>
                <w:rFonts w:ascii="Times New Roman" w:hAnsi="Times New Roman"/>
                <w:b w:val="0"/>
                <w:i w:val="0"/>
                <w:color w:val="000000"/>
                <w:sz w:val="24"/>
              </w:rPr>
              <w:t>ОБЩЕЕ КОЛИЧЕСТВО ЧАСОВ ПО ПРОГРАММЕ</w:t>
            </w:r>
          </w:p>
        </w:tc>
        <w:tc>
          <w:tcPr>
            <w:tcW w:w="1474" w:type="dxa"/>
            <w:tcMar>
              <w:top w:w="50" w:type="dxa"/>
              <w:left w:w="100" w:type="dxa"/>
            </w:tcMar>
            <w:vAlign w:val="center"/>
          </w:tcPr>
          <w:p w14:paraId="4CED3DAB">
            <w:pPr>
              <w:spacing w:before="0" w:after="0" w:line="276" w:lineRule="auto"/>
              <w:ind w:left="135"/>
              <w:jc w:val="center"/>
            </w:pPr>
            <w:r>
              <w:rPr>
                <w:rFonts w:ascii="Times New Roman" w:hAnsi="Times New Roman"/>
                <w:b w:val="0"/>
                <w:i w:val="0"/>
                <w:color w:val="000000"/>
                <w:sz w:val="24"/>
              </w:rPr>
              <w:t xml:space="preserve"> 102 </w:t>
            </w:r>
          </w:p>
        </w:tc>
        <w:tc>
          <w:tcPr>
            <w:tcW w:w="1654" w:type="dxa"/>
            <w:tcMar>
              <w:top w:w="50" w:type="dxa"/>
              <w:left w:w="100" w:type="dxa"/>
            </w:tcMar>
            <w:vAlign w:val="center"/>
          </w:tcPr>
          <w:p w14:paraId="45B52D29">
            <w:pPr>
              <w:spacing w:before="0" w:after="0" w:line="276" w:lineRule="auto"/>
              <w:ind w:left="135"/>
              <w:jc w:val="center"/>
            </w:pPr>
            <w:r>
              <w:rPr>
                <w:rFonts w:ascii="Times New Roman" w:hAnsi="Times New Roman"/>
                <w:b w:val="0"/>
                <w:i w:val="0"/>
                <w:color w:val="000000"/>
                <w:sz w:val="24"/>
              </w:rPr>
              <w:t xml:space="preserve"> 2 </w:t>
            </w:r>
          </w:p>
        </w:tc>
        <w:tc>
          <w:tcPr>
            <w:tcW w:w="1744" w:type="dxa"/>
            <w:tcMar>
              <w:top w:w="50" w:type="dxa"/>
              <w:left w:w="100" w:type="dxa"/>
            </w:tcMar>
            <w:vAlign w:val="center"/>
          </w:tcPr>
          <w:p w14:paraId="08F7D32B">
            <w:pPr>
              <w:spacing w:before="0" w:after="0" w:line="276" w:lineRule="auto"/>
              <w:ind w:left="135"/>
              <w:jc w:val="center"/>
            </w:pPr>
            <w:r>
              <w:rPr>
                <w:rFonts w:ascii="Times New Roman" w:hAnsi="Times New Roman"/>
                <w:b w:val="0"/>
                <w:i w:val="0"/>
                <w:color w:val="000000"/>
                <w:sz w:val="24"/>
              </w:rPr>
              <w:t xml:space="preserve"> 0 </w:t>
            </w:r>
          </w:p>
        </w:tc>
        <w:tc>
          <w:tcPr>
            <w:tcW w:w="2536" w:type="dxa"/>
            <w:tcMar>
              <w:top w:w="50" w:type="dxa"/>
              <w:left w:w="100" w:type="dxa"/>
            </w:tcMar>
            <w:vAlign w:val="center"/>
          </w:tcPr>
          <w:p w14:paraId="1D04B537">
            <w:pPr>
              <w:jc w:val="left"/>
            </w:pPr>
          </w:p>
        </w:tc>
      </w:tr>
    </w:tbl>
    <w:p w14:paraId="0C1BF91B">
      <w:pPr>
        <w:sectPr>
          <w:pgSz w:w="16383" w:h="11906" w:orient="landscape"/>
          <w:cols w:space="720" w:num="1"/>
        </w:sectPr>
      </w:pPr>
    </w:p>
    <w:p w14:paraId="098DCAC0">
      <w:pPr>
        <w:sectPr>
          <w:pgSz w:w="16383" w:h="11906" w:orient="landscape"/>
          <w:cols w:space="720" w:num="1"/>
        </w:sectPr>
      </w:pPr>
      <w:bookmarkStart w:id="56" w:name="block-37835160"/>
    </w:p>
    <w:bookmarkEnd w:id="55"/>
    <w:bookmarkEnd w:id="56"/>
    <w:p w14:paraId="29A668D2">
      <w:pPr>
        <w:spacing w:before="0" w:after="0"/>
        <w:ind w:left="120"/>
        <w:jc w:val="left"/>
      </w:pPr>
      <w:bookmarkStart w:id="57" w:name="block-37835155"/>
      <w:r>
        <w:rPr>
          <w:rFonts w:ascii="Times New Roman" w:hAnsi="Times New Roman"/>
          <w:b/>
          <w:i w:val="0"/>
          <w:color w:val="000000"/>
          <w:sz w:val="28"/>
        </w:rPr>
        <w:t xml:space="preserve"> ПОУРОЧНЫЙ ПЛАН </w:t>
      </w:r>
    </w:p>
    <w:p w14:paraId="5DDF5E89">
      <w:pPr>
        <w:spacing w:before="0" w:after="0"/>
        <w:ind w:left="120"/>
        <w:jc w:val="left"/>
      </w:pPr>
      <w:r>
        <w:rPr>
          <w:rFonts w:ascii="Times New Roman" w:hAnsi="Times New Roman"/>
          <w:b/>
          <w:i w:val="0"/>
          <w:color w:val="000000"/>
          <w:sz w:val="28"/>
        </w:rPr>
        <w:t xml:space="preserve"> 10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47"/>
        <w:gridCol w:w="4358"/>
        <w:gridCol w:w="1157"/>
        <w:gridCol w:w="1296"/>
        <w:gridCol w:w="1377"/>
        <w:gridCol w:w="977"/>
        <w:gridCol w:w="2884"/>
      </w:tblGrid>
      <w:tr w14:paraId="4BD103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vMerge w:val="restart"/>
            <w:tcMar>
              <w:top w:w="50" w:type="dxa"/>
              <w:left w:w="100" w:type="dxa"/>
            </w:tcMar>
            <w:vAlign w:val="center"/>
          </w:tcPr>
          <w:p w14:paraId="0354078A">
            <w:pPr>
              <w:spacing w:before="0" w:after="0"/>
              <w:ind w:left="135"/>
              <w:jc w:val="left"/>
            </w:pPr>
            <w:r>
              <w:rPr>
                <w:rFonts w:ascii="Times New Roman" w:hAnsi="Times New Roman"/>
                <w:b/>
                <w:i w:val="0"/>
                <w:color w:val="000000"/>
                <w:sz w:val="24"/>
              </w:rPr>
              <w:t xml:space="preserve">№ п/п </w:t>
            </w:r>
          </w:p>
          <w:p w14:paraId="1D2D8A06">
            <w:pPr>
              <w:spacing w:before="0" w:after="0"/>
              <w:ind w:left="135"/>
              <w:jc w:val="left"/>
            </w:pPr>
          </w:p>
        </w:tc>
        <w:tc>
          <w:tcPr>
            <w:tcW w:w="3256" w:type="dxa"/>
            <w:vMerge w:val="restart"/>
            <w:tcMar>
              <w:top w:w="50" w:type="dxa"/>
              <w:left w:w="100" w:type="dxa"/>
            </w:tcMar>
            <w:vAlign w:val="center"/>
          </w:tcPr>
          <w:p w14:paraId="573388D9">
            <w:pPr>
              <w:spacing w:before="0" w:after="0"/>
              <w:ind w:left="135"/>
              <w:jc w:val="left"/>
            </w:pPr>
            <w:r>
              <w:rPr>
                <w:rFonts w:ascii="Times New Roman" w:hAnsi="Times New Roman"/>
                <w:b/>
                <w:i w:val="0"/>
                <w:color w:val="000000"/>
                <w:sz w:val="24"/>
              </w:rPr>
              <w:t xml:space="preserve">Тема урока </w:t>
            </w:r>
          </w:p>
          <w:p w14:paraId="20BAFF7F">
            <w:pPr>
              <w:spacing w:before="0" w:after="0"/>
              <w:ind w:left="135"/>
              <w:jc w:val="left"/>
            </w:pPr>
          </w:p>
        </w:tc>
        <w:tc>
          <w:tcPr>
            <w:tcW w:w="0" w:type="auto"/>
            <w:gridSpan w:val="3"/>
            <w:tcMar>
              <w:top w:w="50" w:type="dxa"/>
              <w:left w:w="100" w:type="dxa"/>
            </w:tcMar>
            <w:vAlign w:val="center"/>
          </w:tcPr>
          <w:p w14:paraId="6656553E">
            <w:pPr>
              <w:spacing w:before="0" w:after="0"/>
              <w:ind w:left="0"/>
              <w:jc w:val="left"/>
            </w:pPr>
            <w:r>
              <w:rPr>
                <w:rFonts w:ascii="Times New Roman" w:hAnsi="Times New Roman"/>
                <w:b/>
                <w:i w:val="0"/>
                <w:color w:val="000000"/>
                <w:sz w:val="24"/>
              </w:rPr>
              <w:t>Количество часов</w:t>
            </w:r>
          </w:p>
        </w:tc>
        <w:tc>
          <w:tcPr>
            <w:tcW w:w="1131" w:type="dxa"/>
            <w:vMerge w:val="restart"/>
            <w:tcMar>
              <w:top w:w="50" w:type="dxa"/>
              <w:left w:w="100" w:type="dxa"/>
            </w:tcMar>
            <w:vAlign w:val="center"/>
          </w:tcPr>
          <w:p w14:paraId="340B09EC">
            <w:pPr>
              <w:spacing w:before="0" w:after="0"/>
              <w:ind w:left="135"/>
              <w:jc w:val="left"/>
            </w:pPr>
            <w:r>
              <w:rPr>
                <w:rFonts w:ascii="Times New Roman" w:hAnsi="Times New Roman"/>
                <w:b/>
                <w:i w:val="0"/>
                <w:color w:val="000000"/>
                <w:sz w:val="24"/>
              </w:rPr>
              <w:t xml:space="preserve">Дата изучения </w:t>
            </w:r>
          </w:p>
          <w:p w14:paraId="5538A6A6">
            <w:pPr>
              <w:spacing w:before="0" w:after="0"/>
              <w:ind w:left="135"/>
              <w:jc w:val="left"/>
            </w:pPr>
          </w:p>
        </w:tc>
        <w:tc>
          <w:tcPr>
            <w:tcW w:w="1948" w:type="dxa"/>
            <w:vMerge w:val="restart"/>
            <w:tcMar>
              <w:top w:w="50" w:type="dxa"/>
              <w:left w:w="100" w:type="dxa"/>
            </w:tcMar>
            <w:vAlign w:val="center"/>
          </w:tcPr>
          <w:p w14:paraId="20B3DCF8">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402C6498">
            <w:pPr>
              <w:spacing w:before="0" w:after="0"/>
              <w:ind w:left="135"/>
              <w:jc w:val="left"/>
            </w:pPr>
          </w:p>
        </w:tc>
      </w:tr>
      <w:tr w14:paraId="0C0266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041BAB13">
            <w:pPr>
              <w:jc w:val="left"/>
            </w:pPr>
          </w:p>
        </w:tc>
        <w:tc>
          <w:tcPr>
            <w:tcW w:w="0" w:type="auto"/>
            <w:vMerge w:val="continue"/>
            <w:tcBorders>
              <w:top w:val="nil"/>
            </w:tcBorders>
            <w:tcMar>
              <w:top w:w="50" w:type="dxa"/>
              <w:left w:w="100" w:type="dxa"/>
            </w:tcMar>
          </w:tcPr>
          <w:p w14:paraId="66CE3439">
            <w:pPr>
              <w:jc w:val="left"/>
            </w:pPr>
          </w:p>
        </w:tc>
        <w:tc>
          <w:tcPr>
            <w:tcW w:w="805" w:type="dxa"/>
            <w:tcMar>
              <w:top w:w="50" w:type="dxa"/>
              <w:left w:w="100" w:type="dxa"/>
            </w:tcMar>
            <w:vAlign w:val="center"/>
          </w:tcPr>
          <w:p w14:paraId="4E5D4748">
            <w:pPr>
              <w:spacing w:before="0" w:after="0"/>
              <w:ind w:left="135"/>
              <w:jc w:val="left"/>
            </w:pPr>
            <w:r>
              <w:rPr>
                <w:rFonts w:ascii="Times New Roman" w:hAnsi="Times New Roman"/>
                <w:b/>
                <w:i w:val="0"/>
                <w:color w:val="000000"/>
                <w:sz w:val="24"/>
              </w:rPr>
              <w:t xml:space="preserve">Всего </w:t>
            </w:r>
          </w:p>
          <w:p w14:paraId="21C0DE7A">
            <w:pPr>
              <w:spacing w:before="0" w:after="0"/>
              <w:ind w:left="135"/>
              <w:jc w:val="left"/>
            </w:pPr>
          </w:p>
        </w:tc>
        <w:tc>
          <w:tcPr>
            <w:tcW w:w="1499" w:type="dxa"/>
            <w:tcMar>
              <w:top w:w="50" w:type="dxa"/>
              <w:left w:w="100" w:type="dxa"/>
            </w:tcMar>
            <w:vAlign w:val="center"/>
          </w:tcPr>
          <w:p w14:paraId="62349D37">
            <w:pPr>
              <w:spacing w:before="0" w:after="0"/>
              <w:ind w:left="135"/>
              <w:jc w:val="left"/>
            </w:pPr>
            <w:r>
              <w:rPr>
                <w:rFonts w:ascii="Times New Roman" w:hAnsi="Times New Roman"/>
                <w:b/>
                <w:i w:val="0"/>
                <w:color w:val="000000"/>
                <w:sz w:val="24"/>
              </w:rPr>
              <w:t xml:space="preserve">Контрольные работы </w:t>
            </w:r>
          </w:p>
          <w:p w14:paraId="482E3EA9">
            <w:pPr>
              <w:spacing w:before="0" w:after="0"/>
              <w:ind w:left="135"/>
              <w:jc w:val="left"/>
            </w:pPr>
          </w:p>
        </w:tc>
        <w:tc>
          <w:tcPr>
            <w:tcW w:w="1600" w:type="dxa"/>
            <w:tcMar>
              <w:top w:w="50" w:type="dxa"/>
              <w:left w:w="100" w:type="dxa"/>
            </w:tcMar>
            <w:vAlign w:val="center"/>
          </w:tcPr>
          <w:p w14:paraId="61EE5F6C">
            <w:pPr>
              <w:spacing w:before="0" w:after="0"/>
              <w:ind w:left="135"/>
              <w:jc w:val="left"/>
            </w:pPr>
            <w:r>
              <w:rPr>
                <w:rFonts w:ascii="Times New Roman" w:hAnsi="Times New Roman"/>
                <w:b/>
                <w:i w:val="0"/>
                <w:color w:val="000000"/>
                <w:sz w:val="24"/>
              </w:rPr>
              <w:t xml:space="preserve">Практические работы </w:t>
            </w:r>
          </w:p>
          <w:p w14:paraId="7E4C7AD2">
            <w:pPr>
              <w:spacing w:before="0" w:after="0"/>
              <w:ind w:left="135"/>
              <w:jc w:val="left"/>
            </w:pPr>
          </w:p>
        </w:tc>
        <w:tc>
          <w:tcPr>
            <w:tcW w:w="0" w:type="auto"/>
            <w:vMerge w:val="continue"/>
            <w:tcBorders>
              <w:top w:val="nil"/>
            </w:tcBorders>
            <w:tcMar>
              <w:top w:w="50" w:type="dxa"/>
              <w:left w:w="100" w:type="dxa"/>
            </w:tcMar>
          </w:tcPr>
          <w:p w14:paraId="3D227BB5">
            <w:pPr>
              <w:jc w:val="left"/>
            </w:pPr>
          </w:p>
        </w:tc>
        <w:tc>
          <w:tcPr>
            <w:tcW w:w="0" w:type="auto"/>
            <w:vMerge w:val="continue"/>
            <w:tcBorders>
              <w:top w:val="nil"/>
            </w:tcBorders>
            <w:tcMar>
              <w:top w:w="50" w:type="dxa"/>
              <w:left w:w="100" w:type="dxa"/>
            </w:tcMar>
          </w:tcPr>
          <w:p w14:paraId="4DB8451F">
            <w:pPr>
              <w:jc w:val="left"/>
            </w:pPr>
          </w:p>
        </w:tc>
      </w:tr>
      <w:tr w14:paraId="184F8E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FE992B0">
            <w:pPr>
              <w:spacing w:before="0" w:after="0"/>
              <w:ind w:left="0"/>
              <w:jc w:val="left"/>
            </w:pPr>
            <w:r>
              <w:rPr>
                <w:rFonts w:ascii="Times New Roman" w:hAnsi="Times New Roman"/>
                <w:b w:val="0"/>
                <w:i w:val="0"/>
                <w:color w:val="000000"/>
                <w:sz w:val="24"/>
              </w:rPr>
              <w:t>1</w:t>
            </w:r>
          </w:p>
        </w:tc>
        <w:tc>
          <w:tcPr>
            <w:tcW w:w="3256" w:type="dxa"/>
            <w:tcMar>
              <w:top w:w="50" w:type="dxa"/>
              <w:left w:w="100" w:type="dxa"/>
            </w:tcMar>
            <w:vAlign w:val="center"/>
          </w:tcPr>
          <w:p w14:paraId="22CA6BA2">
            <w:pPr>
              <w:spacing w:before="0" w:after="0"/>
              <w:ind w:left="135"/>
              <w:jc w:val="left"/>
            </w:pPr>
            <w:r>
              <w:rPr>
                <w:rFonts w:ascii="Times New Roman" w:hAnsi="Times New Roman"/>
                <w:b w:val="0"/>
                <w:i w:val="0"/>
                <w:color w:val="000000"/>
                <w:sz w:val="24"/>
              </w:rPr>
              <w:t>Обобщающее повторение: от древнерусской литературы до литературы XVIII века. «Слово о полку Игореве». Стихотворения М.В. Ломоносова, Г.Р. Державина. Комедия Д.И. Фонвизина «Недоросль»</w:t>
            </w:r>
          </w:p>
        </w:tc>
        <w:tc>
          <w:tcPr>
            <w:tcW w:w="805" w:type="dxa"/>
            <w:tcMar>
              <w:top w:w="50" w:type="dxa"/>
              <w:left w:w="100" w:type="dxa"/>
            </w:tcMar>
            <w:vAlign w:val="center"/>
          </w:tcPr>
          <w:p w14:paraId="6FB02F77">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BA437B8">
            <w:pPr>
              <w:spacing w:before="0" w:after="0" w:line="276" w:lineRule="auto"/>
              <w:ind w:left="135"/>
              <w:jc w:val="center"/>
            </w:pPr>
          </w:p>
        </w:tc>
        <w:tc>
          <w:tcPr>
            <w:tcW w:w="1600" w:type="dxa"/>
            <w:tcMar>
              <w:top w:w="50" w:type="dxa"/>
              <w:left w:w="100" w:type="dxa"/>
            </w:tcMar>
            <w:vAlign w:val="center"/>
          </w:tcPr>
          <w:p w14:paraId="425557A2">
            <w:pPr>
              <w:spacing w:before="0" w:after="0" w:line="276" w:lineRule="auto"/>
              <w:ind w:left="135"/>
              <w:jc w:val="center"/>
            </w:pPr>
          </w:p>
        </w:tc>
        <w:tc>
          <w:tcPr>
            <w:tcW w:w="1131" w:type="dxa"/>
            <w:tcMar>
              <w:top w:w="50" w:type="dxa"/>
              <w:left w:w="100" w:type="dxa"/>
            </w:tcMar>
            <w:vAlign w:val="center"/>
          </w:tcPr>
          <w:p w14:paraId="4ED3AB4D">
            <w:pPr>
              <w:spacing w:before="0" w:after="0"/>
              <w:ind w:left="135"/>
              <w:jc w:val="left"/>
            </w:pPr>
          </w:p>
        </w:tc>
        <w:tc>
          <w:tcPr>
            <w:tcW w:w="1948" w:type="dxa"/>
            <w:tcMar>
              <w:top w:w="50" w:type="dxa"/>
              <w:left w:w="100" w:type="dxa"/>
            </w:tcMar>
            <w:vAlign w:val="center"/>
          </w:tcPr>
          <w:p w14:paraId="634D2B4A">
            <w:pPr>
              <w:spacing w:before="0" w:after="0"/>
              <w:ind w:left="135"/>
              <w:jc w:val="left"/>
            </w:pPr>
          </w:p>
        </w:tc>
      </w:tr>
      <w:tr w14:paraId="541764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4B79E59">
            <w:pPr>
              <w:spacing w:before="0" w:after="0"/>
              <w:ind w:left="0"/>
              <w:jc w:val="left"/>
            </w:pPr>
            <w:r>
              <w:rPr>
                <w:rFonts w:ascii="Times New Roman" w:hAnsi="Times New Roman"/>
                <w:b w:val="0"/>
                <w:i w:val="0"/>
                <w:color w:val="000000"/>
                <w:sz w:val="24"/>
              </w:rPr>
              <w:t>2</w:t>
            </w:r>
          </w:p>
        </w:tc>
        <w:tc>
          <w:tcPr>
            <w:tcW w:w="3256" w:type="dxa"/>
            <w:tcMar>
              <w:top w:w="50" w:type="dxa"/>
              <w:left w:w="100" w:type="dxa"/>
            </w:tcMar>
            <w:vAlign w:val="center"/>
          </w:tcPr>
          <w:p w14:paraId="45AADA90">
            <w:pPr>
              <w:spacing w:before="0" w:after="0"/>
              <w:ind w:left="135"/>
              <w:jc w:val="left"/>
            </w:pPr>
            <w:r>
              <w:rPr>
                <w:rFonts w:ascii="Times New Roman" w:hAnsi="Times New Roman"/>
                <w:b w:val="0"/>
                <w:i w:val="0"/>
                <w:color w:val="000000"/>
                <w:sz w:val="24"/>
              </w:rPr>
              <w:t>Обобщающее повторение: стихотворения и баллады В.А. Жуковского; комедия А.С. Грибоедова «Горе от ума»</w:t>
            </w:r>
          </w:p>
        </w:tc>
        <w:tc>
          <w:tcPr>
            <w:tcW w:w="805" w:type="dxa"/>
            <w:tcMar>
              <w:top w:w="50" w:type="dxa"/>
              <w:left w:w="100" w:type="dxa"/>
            </w:tcMar>
            <w:vAlign w:val="center"/>
          </w:tcPr>
          <w:p w14:paraId="11DF9E47">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8FB1D65">
            <w:pPr>
              <w:spacing w:before="0" w:after="0" w:line="276" w:lineRule="auto"/>
              <w:ind w:left="135"/>
              <w:jc w:val="center"/>
            </w:pPr>
          </w:p>
        </w:tc>
        <w:tc>
          <w:tcPr>
            <w:tcW w:w="1600" w:type="dxa"/>
            <w:tcMar>
              <w:top w:w="50" w:type="dxa"/>
              <w:left w:w="100" w:type="dxa"/>
            </w:tcMar>
            <w:vAlign w:val="center"/>
          </w:tcPr>
          <w:p w14:paraId="135353D8">
            <w:pPr>
              <w:spacing w:before="0" w:after="0" w:line="276" w:lineRule="auto"/>
              <w:ind w:left="135"/>
              <w:jc w:val="center"/>
            </w:pPr>
          </w:p>
        </w:tc>
        <w:tc>
          <w:tcPr>
            <w:tcW w:w="1131" w:type="dxa"/>
            <w:tcMar>
              <w:top w:w="50" w:type="dxa"/>
              <w:left w:w="100" w:type="dxa"/>
            </w:tcMar>
            <w:vAlign w:val="center"/>
          </w:tcPr>
          <w:p w14:paraId="7FE4B5F2">
            <w:pPr>
              <w:spacing w:before="0" w:after="0"/>
              <w:ind w:left="135"/>
              <w:jc w:val="left"/>
            </w:pPr>
          </w:p>
        </w:tc>
        <w:tc>
          <w:tcPr>
            <w:tcW w:w="1948" w:type="dxa"/>
            <w:tcMar>
              <w:top w:w="50" w:type="dxa"/>
              <w:left w:w="100" w:type="dxa"/>
            </w:tcMar>
            <w:vAlign w:val="center"/>
          </w:tcPr>
          <w:p w14:paraId="14644C74">
            <w:pPr>
              <w:spacing w:before="0" w:after="0"/>
              <w:ind w:left="135"/>
              <w:jc w:val="left"/>
            </w:pPr>
          </w:p>
        </w:tc>
      </w:tr>
      <w:tr w14:paraId="325580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0DEEDFA">
            <w:pPr>
              <w:spacing w:before="0" w:after="0"/>
              <w:ind w:left="0"/>
              <w:jc w:val="left"/>
            </w:pPr>
            <w:r>
              <w:rPr>
                <w:rFonts w:ascii="Times New Roman" w:hAnsi="Times New Roman"/>
                <w:b w:val="0"/>
                <w:i w:val="0"/>
                <w:color w:val="000000"/>
                <w:sz w:val="24"/>
              </w:rPr>
              <w:t>3</w:t>
            </w:r>
          </w:p>
        </w:tc>
        <w:tc>
          <w:tcPr>
            <w:tcW w:w="3256" w:type="dxa"/>
            <w:tcMar>
              <w:top w:w="50" w:type="dxa"/>
              <w:left w:w="100" w:type="dxa"/>
            </w:tcMar>
            <w:vAlign w:val="center"/>
          </w:tcPr>
          <w:p w14:paraId="6EF7B205">
            <w:pPr>
              <w:spacing w:before="0" w:after="0"/>
              <w:ind w:left="135"/>
              <w:jc w:val="left"/>
            </w:pPr>
            <w:r>
              <w:rPr>
                <w:rFonts w:ascii="Times New Roman" w:hAnsi="Times New Roman"/>
                <w:b w:val="0"/>
                <w:i w:val="0"/>
                <w:color w:val="000000"/>
                <w:sz w:val="24"/>
              </w:rPr>
              <w:t>Обобщающее повторение: произведения А.С. Пушкина. Стихотворения, романы «Евгений Онегин» и «Капитанская дочка»</w:t>
            </w:r>
          </w:p>
        </w:tc>
        <w:tc>
          <w:tcPr>
            <w:tcW w:w="805" w:type="dxa"/>
            <w:tcMar>
              <w:top w:w="50" w:type="dxa"/>
              <w:left w:w="100" w:type="dxa"/>
            </w:tcMar>
            <w:vAlign w:val="center"/>
          </w:tcPr>
          <w:p w14:paraId="095EE154">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0E17EC1C">
            <w:pPr>
              <w:spacing w:before="0" w:after="0" w:line="276" w:lineRule="auto"/>
              <w:ind w:left="135"/>
              <w:jc w:val="center"/>
            </w:pPr>
          </w:p>
        </w:tc>
        <w:tc>
          <w:tcPr>
            <w:tcW w:w="1600" w:type="dxa"/>
            <w:tcMar>
              <w:top w:w="50" w:type="dxa"/>
              <w:left w:w="100" w:type="dxa"/>
            </w:tcMar>
            <w:vAlign w:val="center"/>
          </w:tcPr>
          <w:p w14:paraId="54B6C6A3">
            <w:pPr>
              <w:spacing w:before="0" w:after="0" w:line="276" w:lineRule="auto"/>
              <w:ind w:left="135"/>
              <w:jc w:val="center"/>
            </w:pPr>
          </w:p>
        </w:tc>
        <w:tc>
          <w:tcPr>
            <w:tcW w:w="1131" w:type="dxa"/>
            <w:tcMar>
              <w:top w:w="50" w:type="dxa"/>
              <w:left w:w="100" w:type="dxa"/>
            </w:tcMar>
            <w:vAlign w:val="center"/>
          </w:tcPr>
          <w:p w14:paraId="56E55A6A">
            <w:pPr>
              <w:spacing w:before="0" w:after="0"/>
              <w:ind w:left="135"/>
              <w:jc w:val="left"/>
            </w:pPr>
          </w:p>
        </w:tc>
        <w:tc>
          <w:tcPr>
            <w:tcW w:w="1948" w:type="dxa"/>
            <w:tcMar>
              <w:top w:w="50" w:type="dxa"/>
              <w:left w:w="100" w:type="dxa"/>
            </w:tcMar>
            <w:vAlign w:val="center"/>
          </w:tcPr>
          <w:p w14:paraId="12431D37">
            <w:pPr>
              <w:spacing w:before="0" w:after="0"/>
              <w:ind w:left="135"/>
              <w:jc w:val="left"/>
            </w:pPr>
          </w:p>
        </w:tc>
      </w:tr>
      <w:tr w14:paraId="078AD5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2A0A94E">
            <w:pPr>
              <w:spacing w:before="0" w:after="0"/>
              <w:ind w:left="0"/>
              <w:jc w:val="left"/>
            </w:pPr>
            <w:r>
              <w:rPr>
                <w:rFonts w:ascii="Times New Roman" w:hAnsi="Times New Roman"/>
                <w:b w:val="0"/>
                <w:i w:val="0"/>
                <w:color w:val="000000"/>
                <w:sz w:val="24"/>
              </w:rPr>
              <w:t>4</w:t>
            </w:r>
          </w:p>
        </w:tc>
        <w:tc>
          <w:tcPr>
            <w:tcW w:w="3256" w:type="dxa"/>
            <w:tcMar>
              <w:top w:w="50" w:type="dxa"/>
              <w:left w:w="100" w:type="dxa"/>
            </w:tcMar>
            <w:vAlign w:val="center"/>
          </w:tcPr>
          <w:p w14:paraId="5BE9E7B2">
            <w:pPr>
              <w:spacing w:before="0" w:after="0"/>
              <w:ind w:left="135"/>
              <w:jc w:val="left"/>
            </w:pPr>
            <w:r>
              <w:rPr>
                <w:rFonts w:ascii="Times New Roman" w:hAnsi="Times New Roman"/>
                <w:b w:val="0"/>
                <w:i w:val="0"/>
                <w:color w:val="000000"/>
                <w:sz w:val="24"/>
              </w:rPr>
              <w:t>Обобщающее повторение: произведения М.Ю. Лермонтова. Стихотворения. Роман «Герой нашего времени»</w:t>
            </w:r>
          </w:p>
        </w:tc>
        <w:tc>
          <w:tcPr>
            <w:tcW w:w="805" w:type="dxa"/>
            <w:tcMar>
              <w:top w:w="50" w:type="dxa"/>
              <w:left w:w="100" w:type="dxa"/>
            </w:tcMar>
            <w:vAlign w:val="center"/>
          </w:tcPr>
          <w:p w14:paraId="60371DB4">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5744D4A2">
            <w:pPr>
              <w:spacing w:before="0" w:after="0" w:line="276" w:lineRule="auto"/>
              <w:ind w:left="135"/>
              <w:jc w:val="center"/>
            </w:pPr>
          </w:p>
        </w:tc>
        <w:tc>
          <w:tcPr>
            <w:tcW w:w="1600" w:type="dxa"/>
            <w:tcMar>
              <w:top w:w="50" w:type="dxa"/>
              <w:left w:w="100" w:type="dxa"/>
            </w:tcMar>
            <w:vAlign w:val="center"/>
          </w:tcPr>
          <w:p w14:paraId="2769E09F">
            <w:pPr>
              <w:spacing w:before="0" w:after="0" w:line="276" w:lineRule="auto"/>
              <w:ind w:left="135"/>
              <w:jc w:val="center"/>
            </w:pPr>
          </w:p>
        </w:tc>
        <w:tc>
          <w:tcPr>
            <w:tcW w:w="1131" w:type="dxa"/>
            <w:tcMar>
              <w:top w:w="50" w:type="dxa"/>
              <w:left w:w="100" w:type="dxa"/>
            </w:tcMar>
            <w:vAlign w:val="center"/>
          </w:tcPr>
          <w:p w14:paraId="5264C243">
            <w:pPr>
              <w:spacing w:before="0" w:after="0"/>
              <w:ind w:left="135"/>
              <w:jc w:val="left"/>
            </w:pPr>
          </w:p>
        </w:tc>
        <w:tc>
          <w:tcPr>
            <w:tcW w:w="1948" w:type="dxa"/>
            <w:tcMar>
              <w:top w:w="50" w:type="dxa"/>
              <w:left w:w="100" w:type="dxa"/>
            </w:tcMar>
            <w:vAlign w:val="center"/>
          </w:tcPr>
          <w:p w14:paraId="264D463A">
            <w:pPr>
              <w:spacing w:before="0" w:after="0"/>
              <w:ind w:left="135"/>
              <w:jc w:val="left"/>
            </w:pPr>
          </w:p>
        </w:tc>
      </w:tr>
      <w:tr w14:paraId="1266D5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AE2EAA1">
            <w:pPr>
              <w:spacing w:before="0" w:after="0"/>
              <w:ind w:left="0"/>
              <w:jc w:val="left"/>
            </w:pPr>
            <w:r>
              <w:rPr>
                <w:rFonts w:ascii="Times New Roman" w:hAnsi="Times New Roman"/>
                <w:b w:val="0"/>
                <w:i w:val="0"/>
                <w:color w:val="000000"/>
                <w:sz w:val="24"/>
              </w:rPr>
              <w:t>5</w:t>
            </w:r>
          </w:p>
        </w:tc>
        <w:tc>
          <w:tcPr>
            <w:tcW w:w="3256" w:type="dxa"/>
            <w:tcMar>
              <w:top w:w="50" w:type="dxa"/>
              <w:left w:w="100" w:type="dxa"/>
            </w:tcMar>
            <w:vAlign w:val="center"/>
          </w:tcPr>
          <w:p w14:paraId="097D3565">
            <w:pPr>
              <w:spacing w:before="0" w:after="0"/>
              <w:ind w:left="135"/>
              <w:jc w:val="left"/>
            </w:pPr>
            <w:r>
              <w:rPr>
                <w:rFonts w:ascii="Times New Roman" w:hAnsi="Times New Roman"/>
                <w:b w:val="0"/>
                <w:i w:val="0"/>
                <w:color w:val="000000"/>
                <w:sz w:val="24"/>
              </w:rPr>
              <w:t>Обобщающее повторение: произведения Н.В. Гоголя. Комедия «Ревизор». Поэма «Мертвые души»</w:t>
            </w:r>
          </w:p>
        </w:tc>
        <w:tc>
          <w:tcPr>
            <w:tcW w:w="805" w:type="dxa"/>
            <w:tcMar>
              <w:top w:w="50" w:type="dxa"/>
              <w:left w:w="100" w:type="dxa"/>
            </w:tcMar>
            <w:vAlign w:val="center"/>
          </w:tcPr>
          <w:p w14:paraId="70721888">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B006F95">
            <w:pPr>
              <w:spacing w:before="0" w:after="0" w:line="276" w:lineRule="auto"/>
              <w:ind w:left="135"/>
              <w:jc w:val="center"/>
            </w:pPr>
          </w:p>
        </w:tc>
        <w:tc>
          <w:tcPr>
            <w:tcW w:w="1600" w:type="dxa"/>
            <w:tcMar>
              <w:top w:w="50" w:type="dxa"/>
              <w:left w:w="100" w:type="dxa"/>
            </w:tcMar>
            <w:vAlign w:val="center"/>
          </w:tcPr>
          <w:p w14:paraId="6BDF412C">
            <w:pPr>
              <w:spacing w:before="0" w:after="0" w:line="276" w:lineRule="auto"/>
              <w:ind w:left="135"/>
              <w:jc w:val="center"/>
            </w:pPr>
          </w:p>
        </w:tc>
        <w:tc>
          <w:tcPr>
            <w:tcW w:w="1131" w:type="dxa"/>
            <w:tcMar>
              <w:top w:w="50" w:type="dxa"/>
              <w:left w:w="100" w:type="dxa"/>
            </w:tcMar>
            <w:vAlign w:val="center"/>
          </w:tcPr>
          <w:p w14:paraId="56885FDE">
            <w:pPr>
              <w:spacing w:before="0" w:after="0"/>
              <w:ind w:left="135"/>
              <w:jc w:val="left"/>
            </w:pPr>
          </w:p>
        </w:tc>
        <w:tc>
          <w:tcPr>
            <w:tcW w:w="1948" w:type="dxa"/>
            <w:tcMar>
              <w:top w:w="50" w:type="dxa"/>
              <w:left w:w="100" w:type="dxa"/>
            </w:tcMar>
            <w:vAlign w:val="center"/>
          </w:tcPr>
          <w:p w14:paraId="4EA2C0A8">
            <w:pPr>
              <w:spacing w:before="0" w:after="0"/>
              <w:ind w:left="135"/>
              <w:jc w:val="left"/>
            </w:pPr>
          </w:p>
        </w:tc>
      </w:tr>
      <w:tr w14:paraId="032AD4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3526882">
            <w:pPr>
              <w:spacing w:before="0" w:after="0"/>
              <w:ind w:left="0"/>
              <w:jc w:val="left"/>
            </w:pPr>
            <w:r>
              <w:rPr>
                <w:rFonts w:ascii="Times New Roman" w:hAnsi="Times New Roman"/>
                <w:b w:val="0"/>
                <w:i w:val="0"/>
                <w:color w:val="000000"/>
                <w:sz w:val="24"/>
              </w:rPr>
              <w:t>6</w:t>
            </w:r>
          </w:p>
        </w:tc>
        <w:tc>
          <w:tcPr>
            <w:tcW w:w="3256" w:type="dxa"/>
            <w:tcMar>
              <w:top w:w="50" w:type="dxa"/>
              <w:left w:w="100" w:type="dxa"/>
            </w:tcMar>
            <w:vAlign w:val="center"/>
          </w:tcPr>
          <w:p w14:paraId="702FF952">
            <w:pPr>
              <w:spacing w:before="0" w:after="0"/>
              <w:ind w:left="135"/>
              <w:jc w:val="left"/>
            </w:pPr>
            <w:r>
              <w:rPr>
                <w:rFonts w:ascii="Times New Roman" w:hAnsi="Times New Roman"/>
                <w:b w:val="0"/>
                <w:i w:val="0"/>
                <w:color w:val="000000"/>
                <w:sz w:val="24"/>
              </w:rPr>
              <w:t>Введение в курс литературы второй половины ХIX века. Основные этапы жизни и творчества А.Н.Островского. Идейно-художественное своеобразие драмы «Гроза»</w:t>
            </w:r>
          </w:p>
        </w:tc>
        <w:tc>
          <w:tcPr>
            <w:tcW w:w="805" w:type="dxa"/>
            <w:tcMar>
              <w:top w:w="50" w:type="dxa"/>
              <w:left w:w="100" w:type="dxa"/>
            </w:tcMar>
            <w:vAlign w:val="center"/>
          </w:tcPr>
          <w:p w14:paraId="1C664246">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32867E8">
            <w:pPr>
              <w:spacing w:before="0" w:after="0" w:line="276" w:lineRule="auto"/>
              <w:ind w:left="135"/>
              <w:jc w:val="center"/>
            </w:pPr>
          </w:p>
        </w:tc>
        <w:tc>
          <w:tcPr>
            <w:tcW w:w="1600" w:type="dxa"/>
            <w:tcMar>
              <w:top w:w="50" w:type="dxa"/>
              <w:left w:w="100" w:type="dxa"/>
            </w:tcMar>
            <w:vAlign w:val="center"/>
          </w:tcPr>
          <w:p w14:paraId="2D482A08">
            <w:pPr>
              <w:spacing w:before="0" w:after="0" w:line="276" w:lineRule="auto"/>
              <w:ind w:left="135"/>
              <w:jc w:val="center"/>
            </w:pPr>
          </w:p>
        </w:tc>
        <w:tc>
          <w:tcPr>
            <w:tcW w:w="1131" w:type="dxa"/>
            <w:tcMar>
              <w:top w:w="50" w:type="dxa"/>
              <w:left w:w="100" w:type="dxa"/>
            </w:tcMar>
            <w:vAlign w:val="center"/>
          </w:tcPr>
          <w:p w14:paraId="3926EADC">
            <w:pPr>
              <w:spacing w:before="0" w:after="0"/>
              <w:ind w:left="135"/>
              <w:jc w:val="left"/>
            </w:pPr>
          </w:p>
        </w:tc>
        <w:tc>
          <w:tcPr>
            <w:tcW w:w="1948" w:type="dxa"/>
            <w:tcMar>
              <w:top w:w="50" w:type="dxa"/>
              <w:left w:w="100" w:type="dxa"/>
            </w:tcMar>
            <w:vAlign w:val="center"/>
          </w:tcPr>
          <w:p w14:paraId="7EC560B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"https://m.edsoo.ru/d6a66018" \h </w:instrText>
            </w:r>
            <w:r>
              <w:fldChar w:fldCharType="separate"/>
            </w:r>
            <w:r>
              <w:rPr>
                <w:rFonts w:ascii="Times New Roman" w:hAnsi="Times New Roman"/>
                <w:b w:val="0"/>
                <w:i w:val="0"/>
                <w:color w:val="0000FF"/>
                <w:sz w:val="22"/>
                <w:u w:val="single"/>
              </w:rPr>
              <w:t>https://m.edsoo.ru/d6a66018</w:t>
            </w:r>
            <w:r>
              <w:rPr>
                <w:rFonts w:ascii="Times New Roman" w:hAnsi="Times New Roman"/>
                <w:b w:val="0"/>
                <w:i w:val="0"/>
                <w:color w:val="0000FF"/>
                <w:sz w:val="22"/>
                <w:u w:val="single"/>
              </w:rPr>
              <w:fldChar w:fldCharType="end"/>
            </w:r>
          </w:p>
        </w:tc>
      </w:tr>
      <w:tr w14:paraId="422162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37C2A8B">
            <w:pPr>
              <w:spacing w:before="0" w:after="0"/>
              <w:ind w:left="0"/>
              <w:jc w:val="left"/>
            </w:pPr>
            <w:r>
              <w:rPr>
                <w:rFonts w:ascii="Times New Roman" w:hAnsi="Times New Roman"/>
                <w:b w:val="0"/>
                <w:i w:val="0"/>
                <w:color w:val="000000"/>
                <w:sz w:val="24"/>
              </w:rPr>
              <w:t>7</w:t>
            </w:r>
          </w:p>
        </w:tc>
        <w:tc>
          <w:tcPr>
            <w:tcW w:w="3256" w:type="dxa"/>
            <w:tcMar>
              <w:top w:w="50" w:type="dxa"/>
              <w:left w:w="100" w:type="dxa"/>
            </w:tcMar>
            <w:vAlign w:val="center"/>
          </w:tcPr>
          <w:p w14:paraId="2B269CBD">
            <w:pPr>
              <w:spacing w:before="0" w:after="0"/>
              <w:ind w:left="135"/>
              <w:jc w:val="left"/>
            </w:pPr>
            <w:r>
              <w:rPr>
                <w:rFonts w:ascii="Times New Roman" w:hAnsi="Times New Roman"/>
                <w:b w:val="0"/>
                <w:i w:val="0"/>
                <w:color w:val="000000"/>
                <w:sz w:val="24"/>
              </w:rPr>
              <w:t>Тематика и проблематика пьесы "Гроза". Особенности сюжета и своеобразие конфликта</w:t>
            </w:r>
          </w:p>
        </w:tc>
        <w:tc>
          <w:tcPr>
            <w:tcW w:w="805" w:type="dxa"/>
            <w:tcMar>
              <w:top w:w="50" w:type="dxa"/>
              <w:left w:w="100" w:type="dxa"/>
            </w:tcMar>
            <w:vAlign w:val="center"/>
          </w:tcPr>
          <w:p w14:paraId="4985624F">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526C47D1">
            <w:pPr>
              <w:spacing w:before="0" w:after="0" w:line="276" w:lineRule="auto"/>
              <w:ind w:left="135"/>
              <w:jc w:val="center"/>
            </w:pPr>
          </w:p>
        </w:tc>
        <w:tc>
          <w:tcPr>
            <w:tcW w:w="1600" w:type="dxa"/>
            <w:tcMar>
              <w:top w:w="50" w:type="dxa"/>
              <w:left w:w="100" w:type="dxa"/>
            </w:tcMar>
            <w:vAlign w:val="center"/>
          </w:tcPr>
          <w:p w14:paraId="7FF7585D">
            <w:pPr>
              <w:spacing w:before="0" w:after="0" w:line="276" w:lineRule="auto"/>
              <w:ind w:left="135"/>
              <w:jc w:val="center"/>
            </w:pPr>
          </w:p>
        </w:tc>
        <w:tc>
          <w:tcPr>
            <w:tcW w:w="1131" w:type="dxa"/>
            <w:tcMar>
              <w:top w:w="50" w:type="dxa"/>
              <w:left w:w="100" w:type="dxa"/>
            </w:tcMar>
            <w:vAlign w:val="center"/>
          </w:tcPr>
          <w:p w14:paraId="12D76EAB">
            <w:pPr>
              <w:spacing w:before="0" w:after="0"/>
              <w:ind w:left="135"/>
              <w:jc w:val="left"/>
            </w:pPr>
          </w:p>
        </w:tc>
        <w:tc>
          <w:tcPr>
            <w:tcW w:w="1948" w:type="dxa"/>
            <w:tcMar>
              <w:top w:w="50" w:type="dxa"/>
              <w:left w:w="100" w:type="dxa"/>
            </w:tcMar>
            <w:vAlign w:val="center"/>
          </w:tcPr>
          <w:p w14:paraId="629B3FE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"https://m.edsoo.ru/dc1d9abf" \h </w:instrText>
            </w:r>
            <w:r>
              <w:fldChar w:fldCharType="separate"/>
            </w:r>
            <w:r>
              <w:rPr>
                <w:rFonts w:ascii="Times New Roman" w:hAnsi="Times New Roman"/>
                <w:b w:val="0"/>
                <w:i w:val="0"/>
                <w:color w:val="0000FF"/>
                <w:sz w:val="22"/>
                <w:u w:val="single"/>
              </w:rPr>
              <w:t>https://m.edsoo.ru/dc1d9abf</w:t>
            </w:r>
            <w:r>
              <w:rPr>
                <w:rFonts w:ascii="Times New Roman" w:hAnsi="Times New Roman"/>
                <w:b w:val="0"/>
                <w:i w:val="0"/>
                <w:color w:val="0000FF"/>
                <w:sz w:val="22"/>
                <w:u w:val="single"/>
              </w:rPr>
              <w:fldChar w:fldCharType="end"/>
            </w:r>
          </w:p>
        </w:tc>
      </w:tr>
      <w:tr w14:paraId="3268DA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90BD030">
            <w:pPr>
              <w:spacing w:before="0" w:after="0"/>
              <w:ind w:left="0"/>
              <w:jc w:val="left"/>
            </w:pPr>
            <w:r>
              <w:rPr>
                <w:rFonts w:ascii="Times New Roman" w:hAnsi="Times New Roman"/>
                <w:b w:val="0"/>
                <w:i w:val="0"/>
                <w:color w:val="000000"/>
                <w:sz w:val="24"/>
              </w:rPr>
              <w:t>8</w:t>
            </w:r>
          </w:p>
        </w:tc>
        <w:tc>
          <w:tcPr>
            <w:tcW w:w="3256" w:type="dxa"/>
            <w:tcMar>
              <w:top w:w="50" w:type="dxa"/>
              <w:left w:w="100" w:type="dxa"/>
            </w:tcMar>
            <w:vAlign w:val="center"/>
          </w:tcPr>
          <w:p w14:paraId="309D9B5B">
            <w:pPr>
              <w:spacing w:before="0" w:after="0"/>
              <w:ind w:left="135"/>
              <w:jc w:val="left"/>
            </w:pPr>
            <w:r>
              <w:rPr>
                <w:rFonts w:ascii="Times New Roman" w:hAnsi="Times New Roman"/>
                <w:b w:val="0"/>
                <w:i w:val="0"/>
                <w:color w:val="000000"/>
                <w:sz w:val="24"/>
              </w:rPr>
              <w:t>Город Калинов и его обитатели. Образ Катерины</w:t>
            </w:r>
          </w:p>
        </w:tc>
        <w:tc>
          <w:tcPr>
            <w:tcW w:w="805" w:type="dxa"/>
            <w:tcMar>
              <w:top w:w="50" w:type="dxa"/>
              <w:left w:w="100" w:type="dxa"/>
            </w:tcMar>
            <w:vAlign w:val="center"/>
          </w:tcPr>
          <w:p w14:paraId="3FFAEC68">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E2B1CCF">
            <w:pPr>
              <w:spacing w:before="0" w:after="0" w:line="276" w:lineRule="auto"/>
              <w:ind w:left="135"/>
              <w:jc w:val="center"/>
            </w:pPr>
          </w:p>
        </w:tc>
        <w:tc>
          <w:tcPr>
            <w:tcW w:w="1600" w:type="dxa"/>
            <w:tcMar>
              <w:top w:w="50" w:type="dxa"/>
              <w:left w:w="100" w:type="dxa"/>
            </w:tcMar>
            <w:vAlign w:val="center"/>
          </w:tcPr>
          <w:p w14:paraId="66803525">
            <w:pPr>
              <w:spacing w:before="0" w:after="0" w:line="276" w:lineRule="auto"/>
              <w:ind w:left="135"/>
              <w:jc w:val="center"/>
            </w:pPr>
          </w:p>
        </w:tc>
        <w:tc>
          <w:tcPr>
            <w:tcW w:w="1131" w:type="dxa"/>
            <w:tcMar>
              <w:top w:w="50" w:type="dxa"/>
              <w:left w:w="100" w:type="dxa"/>
            </w:tcMar>
            <w:vAlign w:val="center"/>
          </w:tcPr>
          <w:p w14:paraId="4FE10719">
            <w:pPr>
              <w:spacing w:before="0" w:after="0"/>
              <w:ind w:left="135"/>
              <w:jc w:val="left"/>
            </w:pPr>
          </w:p>
        </w:tc>
        <w:tc>
          <w:tcPr>
            <w:tcW w:w="1948" w:type="dxa"/>
            <w:tcMar>
              <w:top w:w="50" w:type="dxa"/>
              <w:left w:w="100" w:type="dxa"/>
            </w:tcMar>
            <w:vAlign w:val="center"/>
          </w:tcPr>
          <w:p w14:paraId="15477B6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"https://m.edsoo.ru/52a8f226" \h </w:instrText>
            </w:r>
            <w:r>
              <w:fldChar w:fldCharType="separate"/>
            </w:r>
            <w:r>
              <w:rPr>
                <w:rFonts w:ascii="Times New Roman" w:hAnsi="Times New Roman"/>
                <w:b w:val="0"/>
                <w:i w:val="0"/>
                <w:color w:val="0000FF"/>
                <w:sz w:val="22"/>
                <w:u w:val="single"/>
              </w:rPr>
              <w:t>https://m.edsoo.ru/52a8f226</w:t>
            </w:r>
            <w:r>
              <w:rPr>
                <w:rFonts w:ascii="Times New Roman" w:hAnsi="Times New Roman"/>
                <w:b w:val="0"/>
                <w:i w:val="0"/>
                <w:color w:val="0000FF"/>
                <w:sz w:val="22"/>
                <w:u w:val="single"/>
              </w:rPr>
              <w:fldChar w:fldCharType="end"/>
            </w:r>
          </w:p>
        </w:tc>
      </w:tr>
      <w:tr w14:paraId="1063EC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945A969">
            <w:pPr>
              <w:spacing w:before="0" w:after="0"/>
              <w:ind w:left="0"/>
              <w:jc w:val="left"/>
            </w:pPr>
            <w:r>
              <w:rPr>
                <w:rFonts w:ascii="Times New Roman" w:hAnsi="Times New Roman"/>
                <w:b w:val="0"/>
                <w:i w:val="0"/>
                <w:color w:val="000000"/>
                <w:sz w:val="24"/>
              </w:rPr>
              <w:t>9</w:t>
            </w:r>
          </w:p>
        </w:tc>
        <w:tc>
          <w:tcPr>
            <w:tcW w:w="3256" w:type="dxa"/>
            <w:tcMar>
              <w:top w:w="50" w:type="dxa"/>
              <w:left w:w="100" w:type="dxa"/>
            </w:tcMar>
            <w:vAlign w:val="center"/>
          </w:tcPr>
          <w:p w14:paraId="5FF2BC0A">
            <w:pPr>
              <w:spacing w:before="0" w:after="0"/>
              <w:ind w:left="135"/>
              <w:jc w:val="left"/>
            </w:pPr>
            <w:r>
              <w:rPr>
                <w:rFonts w:ascii="Times New Roman" w:hAnsi="Times New Roman"/>
                <w:b w:val="0"/>
                <w:i w:val="0"/>
                <w:color w:val="000000"/>
                <w:sz w:val="24"/>
              </w:rPr>
              <w:t>Смысл названия и символика пьесы. Драма «Гроза» в русской критике</w:t>
            </w:r>
          </w:p>
        </w:tc>
        <w:tc>
          <w:tcPr>
            <w:tcW w:w="805" w:type="dxa"/>
            <w:tcMar>
              <w:top w:w="50" w:type="dxa"/>
              <w:left w:w="100" w:type="dxa"/>
            </w:tcMar>
            <w:vAlign w:val="center"/>
          </w:tcPr>
          <w:p w14:paraId="71CDF3F1">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A573422">
            <w:pPr>
              <w:spacing w:before="0" w:after="0" w:line="276" w:lineRule="auto"/>
              <w:ind w:left="135"/>
              <w:jc w:val="center"/>
            </w:pPr>
          </w:p>
        </w:tc>
        <w:tc>
          <w:tcPr>
            <w:tcW w:w="1600" w:type="dxa"/>
            <w:tcMar>
              <w:top w:w="50" w:type="dxa"/>
              <w:left w:w="100" w:type="dxa"/>
            </w:tcMar>
            <w:vAlign w:val="center"/>
          </w:tcPr>
          <w:p w14:paraId="75AFD8AE">
            <w:pPr>
              <w:spacing w:before="0" w:after="0" w:line="276" w:lineRule="auto"/>
              <w:ind w:left="135"/>
              <w:jc w:val="center"/>
            </w:pPr>
          </w:p>
        </w:tc>
        <w:tc>
          <w:tcPr>
            <w:tcW w:w="1131" w:type="dxa"/>
            <w:tcMar>
              <w:top w:w="50" w:type="dxa"/>
              <w:left w:w="100" w:type="dxa"/>
            </w:tcMar>
            <w:vAlign w:val="center"/>
          </w:tcPr>
          <w:p w14:paraId="0610FB09">
            <w:pPr>
              <w:spacing w:before="0" w:after="0"/>
              <w:ind w:left="135"/>
              <w:jc w:val="left"/>
            </w:pPr>
          </w:p>
        </w:tc>
        <w:tc>
          <w:tcPr>
            <w:tcW w:w="1948" w:type="dxa"/>
            <w:tcMar>
              <w:top w:w="50" w:type="dxa"/>
              <w:left w:w="100" w:type="dxa"/>
            </w:tcMar>
            <w:vAlign w:val="center"/>
          </w:tcPr>
          <w:p w14:paraId="511942E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"https://m.edsoo.ru/d505742d" \h </w:instrText>
            </w:r>
            <w:r>
              <w:fldChar w:fldCharType="separate"/>
            </w:r>
            <w:r>
              <w:rPr>
                <w:rFonts w:ascii="Times New Roman" w:hAnsi="Times New Roman"/>
                <w:b w:val="0"/>
                <w:i w:val="0"/>
                <w:color w:val="0000FF"/>
                <w:sz w:val="22"/>
                <w:u w:val="single"/>
              </w:rPr>
              <w:t>https://m.edsoo.ru/d505742d</w:t>
            </w:r>
            <w:r>
              <w:rPr>
                <w:rFonts w:ascii="Times New Roman" w:hAnsi="Times New Roman"/>
                <w:b w:val="0"/>
                <w:i w:val="0"/>
                <w:color w:val="0000FF"/>
                <w:sz w:val="22"/>
                <w:u w:val="single"/>
              </w:rPr>
              <w:fldChar w:fldCharType="end"/>
            </w:r>
          </w:p>
        </w:tc>
      </w:tr>
      <w:tr w14:paraId="05B329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8BAE3F9">
            <w:pPr>
              <w:spacing w:before="0" w:after="0"/>
              <w:ind w:left="0"/>
              <w:jc w:val="left"/>
            </w:pPr>
            <w:r>
              <w:rPr>
                <w:rFonts w:ascii="Times New Roman" w:hAnsi="Times New Roman"/>
                <w:b w:val="0"/>
                <w:i w:val="0"/>
                <w:color w:val="000000"/>
                <w:sz w:val="24"/>
              </w:rPr>
              <w:t>10</w:t>
            </w:r>
          </w:p>
        </w:tc>
        <w:tc>
          <w:tcPr>
            <w:tcW w:w="3256" w:type="dxa"/>
            <w:tcMar>
              <w:top w:w="50" w:type="dxa"/>
              <w:left w:w="100" w:type="dxa"/>
            </w:tcMar>
            <w:vAlign w:val="center"/>
          </w:tcPr>
          <w:p w14:paraId="72AB4178">
            <w:pPr>
              <w:spacing w:before="0" w:after="0"/>
              <w:ind w:left="135"/>
              <w:jc w:val="left"/>
            </w:pPr>
            <w:r>
              <w:rPr>
                <w:rFonts w:ascii="Times New Roman" w:hAnsi="Times New Roman"/>
                <w:b w:val="0"/>
                <w:i w:val="0"/>
                <w:color w:val="000000"/>
                <w:sz w:val="24"/>
              </w:rPr>
              <w:t>Развитие речи. Подготовка к домашнему сочинению по пьесе А.Н.Островского «Гроза»</w:t>
            </w:r>
          </w:p>
        </w:tc>
        <w:tc>
          <w:tcPr>
            <w:tcW w:w="805" w:type="dxa"/>
            <w:tcMar>
              <w:top w:w="50" w:type="dxa"/>
              <w:left w:w="100" w:type="dxa"/>
            </w:tcMar>
            <w:vAlign w:val="center"/>
          </w:tcPr>
          <w:p w14:paraId="04087BD0">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CA2F254">
            <w:pPr>
              <w:spacing w:before="0" w:after="0" w:line="276" w:lineRule="auto"/>
              <w:ind w:left="135"/>
              <w:jc w:val="center"/>
            </w:pPr>
          </w:p>
        </w:tc>
        <w:tc>
          <w:tcPr>
            <w:tcW w:w="1600" w:type="dxa"/>
            <w:tcMar>
              <w:top w:w="50" w:type="dxa"/>
              <w:left w:w="100" w:type="dxa"/>
            </w:tcMar>
            <w:vAlign w:val="center"/>
          </w:tcPr>
          <w:p w14:paraId="3E72DDC9">
            <w:pPr>
              <w:spacing w:before="0" w:after="0" w:line="276" w:lineRule="auto"/>
              <w:ind w:left="135"/>
              <w:jc w:val="center"/>
            </w:pPr>
          </w:p>
        </w:tc>
        <w:tc>
          <w:tcPr>
            <w:tcW w:w="1131" w:type="dxa"/>
            <w:tcMar>
              <w:top w:w="50" w:type="dxa"/>
              <w:left w:w="100" w:type="dxa"/>
            </w:tcMar>
            <w:vAlign w:val="center"/>
          </w:tcPr>
          <w:p w14:paraId="55D722B6">
            <w:pPr>
              <w:spacing w:before="0" w:after="0"/>
              <w:ind w:left="135"/>
              <w:jc w:val="left"/>
            </w:pPr>
          </w:p>
        </w:tc>
        <w:tc>
          <w:tcPr>
            <w:tcW w:w="1948" w:type="dxa"/>
            <w:tcMar>
              <w:top w:w="50" w:type="dxa"/>
              <w:left w:w="100" w:type="dxa"/>
            </w:tcMar>
            <w:vAlign w:val="center"/>
          </w:tcPr>
          <w:p w14:paraId="4D19F61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"https://m.edsoo.ru/b2bfccec" \h </w:instrText>
            </w:r>
            <w:r>
              <w:fldChar w:fldCharType="separate"/>
            </w:r>
            <w:r>
              <w:rPr>
                <w:rFonts w:ascii="Times New Roman" w:hAnsi="Times New Roman"/>
                <w:b w:val="0"/>
                <w:i w:val="0"/>
                <w:color w:val="0000FF"/>
                <w:sz w:val="22"/>
                <w:u w:val="single"/>
              </w:rPr>
              <w:t>https://m.edsoo.ru/b2bfccec</w:t>
            </w:r>
            <w:r>
              <w:rPr>
                <w:rFonts w:ascii="Times New Roman" w:hAnsi="Times New Roman"/>
                <w:b w:val="0"/>
                <w:i w:val="0"/>
                <w:color w:val="0000FF"/>
                <w:sz w:val="22"/>
                <w:u w:val="single"/>
              </w:rPr>
              <w:fldChar w:fldCharType="end"/>
            </w:r>
          </w:p>
        </w:tc>
      </w:tr>
      <w:tr w14:paraId="2E747F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8FE72D2">
            <w:pPr>
              <w:spacing w:before="0" w:after="0"/>
              <w:ind w:left="0"/>
              <w:jc w:val="left"/>
            </w:pPr>
            <w:r>
              <w:rPr>
                <w:rFonts w:ascii="Times New Roman" w:hAnsi="Times New Roman"/>
                <w:b w:val="0"/>
                <w:i w:val="0"/>
                <w:color w:val="000000"/>
                <w:sz w:val="24"/>
              </w:rPr>
              <w:t>11</w:t>
            </w:r>
          </w:p>
        </w:tc>
        <w:tc>
          <w:tcPr>
            <w:tcW w:w="3256" w:type="dxa"/>
            <w:tcMar>
              <w:top w:w="50" w:type="dxa"/>
              <w:left w:w="100" w:type="dxa"/>
            </w:tcMar>
            <w:vAlign w:val="center"/>
          </w:tcPr>
          <w:p w14:paraId="32FF4B97">
            <w:pPr>
              <w:spacing w:before="0" w:after="0"/>
              <w:ind w:left="135"/>
              <w:jc w:val="left"/>
            </w:pPr>
            <w:r>
              <w:rPr>
                <w:rFonts w:ascii="Times New Roman" w:hAnsi="Times New Roman"/>
                <w:b w:val="0"/>
                <w:i w:val="0"/>
                <w:color w:val="000000"/>
                <w:sz w:val="24"/>
              </w:rPr>
              <w:t>Резервный урок. Cочинение по пьесе А.Н.Островского «Гроза»</w:t>
            </w:r>
          </w:p>
        </w:tc>
        <w:tc>
          <w:tcPr>
            <w:tcW w:w="805" w:type="dxa"/>
            <w:tcMar>
              <w:top w:w="50" w:type="dxa"/>
              <w:left w:w="100" w:type="dxa"/>
            </w:tcMar>
            <w:vAlign w:val="center"/>
          </w:tcPr>
          <w:p w14:paraId="4129E03E">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0588616">
            <w:pPr>
              <w:spacing w:before="0" w:after="0" w:line="276" w:lineRule="auto"/>
              <w:ind w:left="135"/>
              <w:jc w:val="center"/>
            </w:pPr>
          </w:p>
        </w:tc>
        <w:tc>
          <w:tcPr>
            <w:tcW w:w="1600" w:type="dxa"/>
            <w:tcMar>
              <w:top w:w="50" w:type="dxa"/>
              <w:left w:w="100" w:type="dxa"/>
            </w:tcMar>
            <w:vAlign w:val="center"/>
          </w:tcPr>
          <w:p w14:paraId="38BBF9BA">
            <w:pPr>
              <w:spacing w:before="0" w:after="0" w:line="276" w:lineRule="auto"/>
              <w:ind w:left="135"/>
              <w:jc w:val="center"/>
            </w:pPr>
          </w:p>
        </w:tc>
        <w:tc>
          <w:tcPr>
            <w:tcW w:w="1131" w:type="dxa"/>
            <w:tcMar>
              <w:top w:w="50" w:type="dxa"/>
              <w:left w:w="100" w:type="dxa"/>
            </w:tcMar>
            <w:vAlign w:val="center"/>
          </w:tcPr>
          <w:p w14:paraId="5E09A9FE">
            <w:pPr>
              <w:spacing w:before="0" w:after="0"/>
              <w:ind w:left="135"/>
              <w:jc w:val="left"/>
            </w:pPr>
          </w:p>
        </w:tc>
        <w:tc>
          <w:tcPr>
            <w:tcW w:w="1948" w:type="dxa"/>
            <w:tcMar>
              <w:top w:w="50" w:type="dxa"/>
              <w:left w:w="100" w:type="dxa"/>
            </w:tcMar>
            <w:vAlign w:val="center"/>
          </w:tcPr>
          <w:p w14:paraId="7FC1EE3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"https://m.edsoo.ru/f1bf6dac" \h </w:instrText>
            </w:r>
            <w:r>
              <w:fldChar w:fldCharType="separate"/>
            </w:r>
            <w:r>
              <w:rPr>
                <w:rFonts w:ascii="Times New Roman" w:hAnsi="Times New Roman"/>
                <w:b w:val="0"/>
                <w:i w:val="0"/>
                <w:color w:val="0000FF"/>
                <w:sz w:val="22"/>
                <w:u w:val="single"/>
              </w:rPr>
              <w:t>https://m.edsoo.ru/f1bf6dac</w:t>
            </w:r>
            <w:r>
              <w:rPr>
                <w:rFonts w:ascii="Times New Roman" w:hAnsi="Times New Roman"/>
                <w:b w:val="0"/>
                <w:i w:val="0"/>
                <w:color w:val="0000FF"/>
                <w:sz w:val="22"/>
                <w:u w:val="single"/>
              </w:rPr>
              <w:fldChar w:fldCharType="end"/>
            </w:r>
          </w:p>
        </w:tc>
      </w:tr>
      <w:tr w14:paraId="29062E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54D19EB">
            <w:pPr>
              <w:spacing w:before="0" w:after="0"/>
              <w:ind w:left="0"/>
              <w:jc w:val="left"/>
            </w:pPr>
            <w:r>
              <w:rPr>
                <w:rFonts w:ascii="Times New Roman" w:hAnsi="Times New Roman"/>
                <w:b w:val="0"/>
                <w:i w:val="0"/>
                <w:color w:val="000000"/>
                <w:sz w:val="24"/>
              </w:rPr>
              <w:t>12</w:t>
            </w:r>
          </w:p>
        </w:tc>
        <w:tc>
          <w:tcPr>
            <w:tcW w:w="3256" w:type="dxa"/>
            <w:tcMar>
              <w:top w:w="50" w:type="dxa"/>
              <w:left w:w="100" w:type="dxa"/>
            </w:tcMar>
            <w:vAlign w:val="center"/>
          </w:tcPr>
          <w:p w14:paraId="4B03299F">
            <w:pPr>
              <w:spacing w:before="0" w:after="0"/>
              <w:ind w:left="135"/>
              <w:jc w:val="left"/>
            </w:pPr>
            <w:r>
              <w:rPr>
                <w:rFonts w:ascii="Times New Roman" w:hAnsi="Times New Roman"/>
                <w:b w:val="0"/>
                <w:i w:val="0"/>
                <w:color w:val="000000"/>
                <w:sz w:val="24"/>
              </w:rPr>
              <w:t>Основные этапы жизни и творчества И.А.Гончарова</w:t>
            </w:r>
          </w:p>
        </w:tc>
        <w:tc>
          <w:tcPr>
            <w:tcW w:w="805" w:type="dxa"/>
            <w:tcMar>
              <w:top w:w="50" w:type="dxa"/>
              <w:left w:w="100" w:type="dxa"/>
            </w:tcMar>
            <w:vAlign w:val="center"/>
          </w:tcPr>
          <w:p w14:paraId="0C2F952B">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F83C015">
            <w:pPr>
              <w:spacing w:before="0" w:after="0" w:line="276" w:lineRule="auto"/>
              <w:ind w:left="135"/>
              <w:jc w:val="center"/>
            </w:pPr>
          </w:p>
        </w:tc>
        <w:tc>
          <w:tcPr>
            <w:tcW w:w="1600" w:type="dxa"/>
            <w:tcMar>
              <w:top w:w="50" w:type="dxa"/>
              <w:left w:w="100" w:type="dxa"/>
            </w:tcMar>
            <w:vAlign w:val="center"/>
          </w:tcPr>
          <w:p w14:paraId="09428356">
            <w:pPr>
              <w:spacing w:before="0" w:after="0" w:line="276" w:lineRule="auto"/>
              <w:ind w:left="135"/>
              <w:jc w:val="center"/>
            </w:pPr>
          </w:p>
        </w:tc>
        <w:tc>
          <w:tcPr>
            <w:tcW w:w="1131" w:type="dxa"/>
            <w:tcMar>
              <w:top w:w="50" w:type="dxa"/>
              <w:left w:w="100" w:type="dxa"/>
            </w:tcMar>
            <w:vAlign w:val="center"/>
          </w:tcPr>
          <w:p w14:paraId="01D7883B">
            <w:pPr>
              <w:spacing w:before="0" w:after="0"/>
              <w:ind w:left="135"/>
              <w:jc w:val="left"/>
            </w:pPr>
          </w:p>
        </w:tc>
        <w:tc>
          <w:tcPr>
            <w:tcW w:w="1948" w:type="dxa"/>
            <w:tcMar>
              <w:top w:w="50" w:type="dxa"/>
              <w:left w:w="100" w:type="dxa"/>
            </w:tcMar>
            <w:vAlign w:val="center"/>
          </w:tcPr>
          <w:p w14:paraId="528388F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"https://m.edsoo.ru/f8025ef8" \h </w:instrText>
            </w:r>
            <w:r>
              <w:fldChar w:fldCharType="separate"/>
            </w:r>
            <w:r>
              <w:rPr>
                <w:rFonts w:ascii="Times New Roman" w:hAnsi="Times New Roman"/>
                <w:b w:val="0"/>
                <w:i w:val="0"/>
                <w:color w:val="0000FF"/>
                <w:sz w:val="22"/>
                <w:u w:val="single"/>
              </w:rPr>
              <w:t>https://m.edsoo.ru/f8025ef8</w:t>
            </w:r>
            <w:r>
              <w:rPr>
                <w:rFonts w:ascii="Times New Roman" w:hAnsi="Times New Roman"/>
                <w:b w:val="0"/>
                <w:i w:val="0"/>
                <w:color w:val="0000FF"/>
                <w:sz w:val="22"/>
                <w:u w:val="single"/>
              </w:rPr>
              <w:fldChar w:fldCharType="end"/>
            </w:r>
          </w:p>
        </w:tc>
      </w:tr>
      <w:tr w14:paraId="676EDA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2AFF621">
            <w:pPr>
              <w:spacing w:before="0" w:after="0"/>
              <w:ind w:left="0"/>
              <w:jc w:val="left"/>
            </w:pPr>
            <w:r>
              <w:rPr>
                <w:rFonts w:ascii="Times New Roman" w:hAnsi="Times New Roman"/>
                <w:b w:val="0"/>
                <w:i w:val="0"/>
                <w:color w:val="000000"/>
                <w:sz w:val="24"/>
              </w:rPr>
              <w:t>13</w:t>
            </w:r>
          </w:p>
        </w:tc>
        <w:tc>
          <w:tcPr>
            <w:tcW w:w="3256" w:type="dxa"/>
            <w:tcMar>
              <w:top w:w="50" w:type="dxa"/>
              <w:left w:w="100" w:type="dxa"/>
            </w:tcMar>
            <w:vAlign w:val="center"/>
          </w:tcPr>
          <w:p w14:paraId="4B4F9EAC">
            <w:pPr>
              <w:spacing w:before="0" w:after="0"/>
              <w:ind w:left="135"/>
              <w:jc w:val="left"/>
            </w:pPr>
            <w:r>
              <w:rPr>
                <w:rFonts w:ascii="Times New Roman" w:hAnsi="Times New Roman"/>
                <w:b w:val="0"/>
                <w:i w:val="0"/>
                <w:color w:val="000000"/>
                <w:sz w:val="24"/>
              </w:rPr>
              <w:t>История создания романа "Обломов". Особенности композиции</w:t>
            </w:r>
          </w:p>
        </w:tc>
        <w:tc>
          <w:tcPr>
            <w:tcW w:w="805" w:type="dxa"/>
            <w:tcMar>
              <w:top w:w="50" w:type="dxa"/>
              <w:left w:w="100" w:type="dxa"/>
            </w:tcMar>
            <w:vAlign w:val="center"/>
          </w:tcPr>
          <w:p w14:paraId="785472C1">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98A35A7">
            <w:pPr>
              <w:spacing w:before="0" w:after="0" w:line="276" w:lineRule="auto"/>
              <w:ind w:left="135"/>
              <w:jc w:val="center"/>
            </w:pPr>
          </w:p>
        </w:tc>
        <w:tc>
          <w:tcPr>
            <w:tcW w:w="1600" w:type="dxa"/>
            <w:tcMar>
              <w:top w:w="50" w:type="dxa"/>
              <w:left w:w="100" w:type="dxa"/>
            </w:tcMar>
            <w:vAlign w:val="center"/>
          </w:tcPr>
          <w:p w14:paraId="4CE725B9">
            <w:pPr>
              <w:spacing w:before="0" w:after="0" w:line="276" w:lineRule="auto"/>
              <w:ind w:left="135"/>
              <w:jc w:val="center"/>
            </w:pPr>
          </w:p>
        </w:tc>
        <w:tc>
          <w:tcPr>
            <w:tcW w:w="1131" w:type="dxa"/>
            <w:tcMar>
              <w:top w:w="50" w:type="dxa"/>
              <w:left w:w="100" w:type="dxa"/>
            </w:tcMar>
            <w:vAlign w:val="center"/>
          </w:tcPr>
          <w:p w14:paraId="609BCEE0">
            <w:pPr>
              <w:spacing w:before="0" w:after="0"/>
              <w:ind w:left="135"/>
              <w:jc w:val="left"/>
            </w:pPr>
          </w:p>
        </w:tc>
        <w:tc>
          <w:tcPr>
            <w:tcW w:w="1948" w:type="dxa"/>
            <w:tcMar>
              <w:top w:w="50" w:type="dxa"/>
              <w:left w:w="100" w:type="dxa"/>
            </w:tcMar>
            <w:vAlign w:val="center"/>
          </w:tcPr>
          <w:p w14:paraId="0F26203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"https://m.edsoo.ru/d0004569" \h </w:instrText>
            </w:r>
            <w:r>
              <w:fldChar w:fldCharType="separate"/>
            </w:r>
            <w:r>
              <w:rPr>
                <w:rFonts w:ascii="Times New Roman" w:hAnsi="Times New Roman"/>
                <w:b w:val="0"/>
                <w:i w:val="0"/>
                <w:color w:val="0000FF"/>
                <w:sz w:val="22"/>
                <w:u w:val="single"/>
              </w:rPr>
              <w:t>https://m.edsoo.ru/d0004569</w:t>
            </w:r>
            <w:r>
              <w:rPr>
                <w:rFonts w:ascii="Times New Roman" w:hAnsi="Times New Roman"/>
                <w:b w:val="0"/>
                <w:i w:val="0"/>
                <w:color w:val="0000FF"/>
                <w:sz w:val="22"/>
                <w:u w:val="single"/>
              </w:rPr>
              <w:fldChar w:fldCharType="end"/>
            </w:r>
          </w:p>
        </w:tc>
      </w:tr>
      <w:tr w14:paraId="357977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3F9A9CB">
            <w:pPr>
              <w:spacing w:before="0" w:after="0"/>
              <w:ind w:left="0"/>
              <w:jc w:val="left"/>
            </w:pPr>
            <w:r>
              <w:rPr>
                <w:rFonts w:ascii="Times New Roman" w:hAnsi="Times New Roman"/>
                <w:b w:val="0"/>
                <w:i w:val="0"/>
                <w:color w:val="000000"/>
                <w:sz w:val="24"/>
              </w:rPr>
              <w:t>14</w:t>
            </w:r>
          </w:p>
        </w:tc>
        <w:tc>
          <w:tcPr>
            <w:tcW w:w="3256" w:type="dxa"/>
            <w:tcMar>
              <w:top w:w="50" w:type="dxa"/>
              <w:left w:w="100" w:type="dxa"/>
            </w:tcMar>
            <w:vAlign w:val="center"/>
          </w:tcPr>
          <w:p w14:paraId="4E0F94B8">
            <w:pPr>
              <w:spacing w:before="0" w:after="0"/>
              <w:ind w:left="135"/>
              <w:jc w:val="left"/>
            </w:pPr>
            <w:r>
              <w:rPr>
                <w:rFonts w:ascii="Times New Roman" w:hAnsi="Times New Roman"/>
                <w:b w:val="0"/>
                <w:i w:val="0"/>
                <w:color w:val="000000"/>
                <w:sz w:val="24"/>
              </w:rPr>
              <w:t>Образ главного героя. Обломов и Штольц</w:t>
            </w:r>
          </w:p>
        </w:tc>
        <w:tc>
          <w:tcPr>
            <w:tcW w:w="805" w:type="dxa"/>
            <w:tcMar>
              <w:top w:w="50" w:type="dxa"/>
              <w:left w:w="100" w:type="dxa"/>
            </w:tcMar>
            <w:vAlign w:val="center"/>
          </w:tcPr>
          <w:p w14:paraId="327EB660">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D7D10E8">
            <w:pPr>
              <w:spacing w:before="0" w:after="0" w:line="276" w:lineRule="auto"/>
              <w:ind w:left="135"/>
              <w:jc w:val="center"/>
            </w:pPr>
          </w:p>
        </w:tc>
        <w:tc>
          <w:tcPr>
            <w:tcW w:w="1600" w:type="dxa"/>
            <w:tcMar>
              <w:top w:w="50" w:type="dxa"/>
              <w:left w:w="100" w:type="dxa"/>
            </w:tcMar>
            <w:vAlign w:val="center"/>
          </w:tcPr>
          <w:p w14:paraId="0BAA4901">
            <w:pPr>
              <w:spacing w:before="0" w:after="0" w:line="276" w:lineRule="auto"/>
              <w:ind w:left="135"/>
              <w:jc w:val="center"/>
            </w:pPr>
          </w:p>
        </w:tc>
        <w:tc>
          <w:tcPr>
            <w:tcW w:w="1131" w:type="dxa"/>
            <w:tcMar>
              <w:top w:w="50" w:type="dxa"/>
              <w:left w:w="100" w:type="dxa"/>
            </w:tcMar>
            <w:vAlign w:val="center"/>
          </w:tcPr>
          <w:p w14:paraId="6FC59181">
            <w:pPr>
              <w:spacing w:before="0" w:after="0"/>
              <w:ind w:left="135"/>
              <w:jc w:val="left"/>
            </w:pPr>
          </w:p>
        </w:tc>
        <w:tc>
          <w:tcPr>
            <w:tcW w:w="1948" w:type="dxa"/>
            <w:tcMar>
              <w:top w:w="50" w:type="dxa"/>
              <w:left w:w="100" w:type="dxa"/>
            </w:tcMar>
            <w:vAlign w:val="center"/>
          </w:tcPr>
          <w:p w14:paraId="538CFE6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"https://m.edsoo.ru/7eface0f" \h </w:instrText>
            </w:r>
            <w:r>
              <w:fldChar w:fldCharType="separate"/>
            </w:r>
            <w:r>
              <w:rPr>
                <w:rFonts w:ascii="Times New Roman" w:hAnsi="Times New Roman"/>
                <w:b w:val="0"/>
                <w:i w:val="0"/>
                <w:color w:val="0000FF"/>
                <w:sz w:val="22"/>
                <w:u w:val="single"/>
              </w:rPr>
              <w:t>https://m.edsoo.ru/7eface0f</w:t>
            </w:r>
            <w:r>
              <w:rPr>
                <w:rFonts w:ascii="Times New Roman" w:hAnsi="Times New Roman"/>
                <w:b w:val="0"/>
                <w:i w:val="0"/>
                <w:color w:val="0000FF"/>
                <w:sz w:val="22"/>
                <w:u w:val="single"/>
              </w:rPr>
              <w:fldChar w:fldCharType="end"/>
            </w:r>
          </w:p>
        </w:tc>
      </w:tr>
      <w:tr w14:paraId="15BF99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3B346EC">
            <w:pPr>
              <w:spacing w:before="0" w:after="0"/>
              <w:ind w:left="0"/>
              <w:jc w:val="left"/>
            </w:pPr>
            <w:r>
              <w:rPr>
                <w:rFonts w:ascii="Times New Roman" w:hAnsi="Times New Roman"/>
                <w:b w:val="0"/>
                <w:i w:val="0"/>
                <w:color w:val="000000"/>
                <w:sz w:val="24"/>
              </w:rPr>
              <w:t>15</w:t>
            </w:r>
          </w:p>
        </w:tc>
        <w:tc>
          <w:tcPr>
            <w:tcW w:w="3256" w:type="dxa"/>
            <w:tcMar>
              <w:top w:w="50" w:type="dxa"/>
              <w:left w:w="100" w:type="dxa"/>
            </w:tcMar>
            <w:vAlign w:val="center"/>
          </w:tcPr>
          <w:p w14:paraId="75AE075E">
            <w:pPr>
              <w:spacing w:before="0" w:after="0"/>
              <w:ind w:left="135"/>
              <w:jc w:val="left"/>
            </w:pPr>
            <w:r>
              <w:rPr>
                <w:rFonts w:ascii="Times New Roman" w:hAnsi="Times New Roman"/>
                <w:b w:val="0"/>
                <w:i w:val="0"/>
                <w:color w:val="000000"/>
                <w:sz w:val="24"/>
              </w:rPr>
              <w:t>Женские образы в романе "Обломов" и их роль в развитии сюжета</w:t>
            </w:r>
          </w:p>
        </w:tc>
        <w:tc>
          <w:tcPr>
            <w:tcW w:w="805" w:type="dxa"/>
            <w:tcMar>
              <w:top w:w="50" w:type="dxa"/>
              <w:left w:w="100" w:type="dxa"/>
            </w:tcMar>
            <w:vAlign w:val="center"/>
          </w:tcPr>
          <w:p w14:paraId="57EA87BB">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E832A0E">
            <w:pPr>
              <w:spacing w:before="0" w:after="0" w:line="276" w:lineRule="auto"/>
              <w:ind w:left="135"/>
              <w:jc w:val="center"/>
            </w:pPr>
          </w:p>
        </w:tc>
        <w:tc>
          <w:tcPr>
            <w:tcW w:w="1600" w:type="dxa"/>
            <w:tcMar>
              <w:top w:w="50" w:type="dxa"/>
              <w:left w:w="100" w:type="dxa"/>
            </w:tcMar>
            <w:vAlign w:val="center"/>
          </w:tcPr>
          <w:p w14:paraId="5682BA3E">
            <w:pPr>
              <w:spacing w:before="0" w:after="0" w:line="276" w:lineRule="auto"/>
              <w:ind w:left="135"/>
              <w:jc w:val="center"/>
            </w:pPr>
          </w:p>
        </w:tc>
        <w:tc>
          <w:tcPr>
            <w:tcW w:w="1131" w:type="dxa"/>
            <w:tcMar>
              <w:top w:w="50" w:type="dxa"/>
              <w:left w:w="100" w:type="dxa"/>
            </w:tcMar>
            <w:vAlign w:val="center"/>
          </w:tcPr>
          <w:p w14:paraId="1DBF55E1">
            <w:pPr>
              <w:spacing w:before="0" w:after="0"/>
              <w:ind w:left="135"/>
              <w:jc w:val="left"/>
            </w:pPr>
          </w:p>
        </w:tc>
        <w:tc>
          <w:tcPr>
            <w:tcW w:w="1948" w:type="dxa"/>
            <w:tcMar>
              <w:top w:w="50" w:type="dxa"/>
              <w:left w:w="100" w:type="dxa"/>
            </w:tcMar>
            <w:vAlign w:val="center"/>
          </w:tcPr>
          <w:p w14:paraId="65A387F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"https://m.edsoo.ru/569d9145" \h </w:instrText>
            </w:r>
            <w:r>
              <w:fldChar w:fldCharType="separate"/>
            </w:r>
            <w:r>
              <w:rPr>
                <w:rFonts w:ascii="Times New Roman" w:hAnsi="Times New Roman"/>
                <w:b w:val="0"/>
                <w:i w:val="0"/>
                <w:color w:val="0000FF"/>
                <w:sz w:val="22"/>
                <w:u w:val="single"/>
              </w:rPr>
              <w:t>https://m.edsoo.ru/569d9145</w:t>
            </w:r>
            <w:r>
              <w:rPr>
                <w:rFonts w:ascii="Times New Roman" w:hAnsi="Times New Roman"/>
                <w:b w:val="0"/>
                <w:i w:val="0"/>
                <w:color w:val="0000FF"/>
                <w:sz w:val="22"/>
                <w:u w:val="single"/>
              </w:rPr>
              <w:fldChar w:fldCharType="end"/>
            </w:r>
          </w:p>
        </w:tc>
      </w:tr>
      <w:tr w14:paraId="0A1D20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841BF01">
            <w:pPr>
              <w:spacing w:before="0" w:after="0"/>
              <w:ind w:left="0"/>
              <w:jc w:val="left"/>
            </w:pPr>
            <w:r>
              <w:rPr>
                <w:rFonts w:ascii="Times New Roman" w:hAnsi="Times New Roman"/>
                <w:b w:val="0"/>
                <w:i w:val="0"/>
                <w:color w:val="000000"/>
                <w:sz w:val="24"/>
              </w:rPr>
              <w:t>16</w:t>
            </w:r>
          </w:p>
        </w:tc>
        <w:tc>
          <w:tcPr>
            <w:tcW w:w="3256" w:type="dxa"/>
            <w:tcMar>
              <w:top w:w="50" w:type="dxa"/>
              <w:left w:w="100" w:type="dxa"/>
            </w:tcMar>
            <w:vAlign w:val="center"/>
          </w:tcPr>
          <w:p w14:paraId="1133FA62">
            <w:pPr>
              <w:spacing w:before="0" w:after="0"/>
              <w:ind w:left="135"/>
              <w:jc w:val="left"/>
            </w:pPr>
            <w:r>
              <w:rPr>
                <w:rFonts w:ascii="Times New Roman" w:hAnsi="Times New Roman"/>
                <w:b w:val="0"/>
                <w:i w:val="0"/>
                <w:color w:val="000000"/>
                <w:sz w:val="24"/>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14:paraId="3BE2A3E7">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5DB2DF41">
            <w:pPr>
              <w:spacing w:before="0" w:after="0" w:line="276" w:lineRule="auto"/>
              <w:ind w:left="135"/>
              <w:jc w:val="center"/>
            </w:pPr>
          </w:p>
        </w:tc>
        <w:tc>
          <w:tcPr>
            <w:tcW w:w="1600" w:type="dxa"/>
            <w:tcMar>
              <w:top w:w="50" w:type="dxa"/>
              <w:left w:w="100" w:type="dxa"/>
            </w:tcMar>
            <w:vAlign w:val="center"/>
          </w:tcPr>
          <w:p w14:paraId="3B8D9F01">
            <w:pPr>
              <w:spacing w:before="0" w:after="0" w:line="276" w:lineRule="auto"/>
              <w:ind w:left="135"/>
              <w:jc w:val="center"/>
            </w:pPr>
          </w:p>
        </w:tc>
        <w:tc>
          <w:tcPr>
            <w:tcW w:w="1131" w:type="dxa"/>
            <w:tcMar>
              <w:top w:w="50" w:type="dxa"/>
              <w:left w:w="100" w:type="dxa"/>
            </w:tcMar>
            <w:vAlign w:val="center"/>
          </w:tcPr>
          <w:p w14:paraId="25CF6E5D">
            <w:pPr>
              <w:spacing w:before="0" w:after="0"/>
              <w:ind w:left="135"/>
              <w:jc w:val="left"/>
            </w:pPr>
          </w:p>
        </w:tc>
        <w:tc>
          <w:tcPr>
            <w:tcW w:w="1948" w:type="dxa"/>
            <w:tcMar>
              <w:top w:w="50" w:type="dxa"/>
              <w:left w:w="100" w:type="dxa"/>
            </w:tcMar>
            <w:vAlign w:val="center"/>
          </w:tcPr>
          <w:p w14:paraId="3B2E0CF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"https://m.edsoo.ru/6631455a" \h </w:instrText>
            </w:r>
            <w:r>
              <w:fldChar w:fldCharType="separate"/>
            </w:r>
            <w:r>
              <w:rPr>
                <w:rFonts w:ascii="Times New Roman" w:hAnsi="Times New Roman"/>
                <w:b w:val="0"/>
                <w:i w:val="0"/>
                <w:color w:val="0000FF"/>
                <w:sz w:val="22"/>
                <w:u w:val="single"/>
              </w:rPr>
              <w:t>https://m.edsoo.ru/6631455a</w:t>
            </w:r>
            <w:r>
              <w:rPr>
                <w:rFonts w:ascii="Times New Roman" w:hAnsi="Times New Roman"/>
                <w:b w:val="0"/>
                <w:i w:val="0"/>
                <w:color w:val="0000FF"/>
                <w:sz w:val="22"/>
                <w:u w:val="single"/>
              </w:rPr>
              <w:fldChar w:fldCharType="end"/>
            </w:r>
          </w:p>
        </w:tc>
      </w:tr>
      <w:tr w14:paraId="4AA8DD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4CC3130">
            <w:pPr>
              <w:spacing w:before="0" w:after="0"/>
              <w:ind w:left="0"/>
              <w:jc w:val="left"/>
            </w:pPr>
            <w:r>
              <w:rPr>
                <w:rFonts w:ascii="Times New Roman" w:hAnsi="Times New Roman"/>
                <w:b w:val="0"/>
                <w:i w:val="0"/>
                <w:color w:val="000000"/>
                <w:sz w:val="24"/>
              </w:rPr>
              <w:t>17</w:t>
            </w:r>
          </w:p>
        </w:tc>
        <w:tc>
          <w:tcPr>
            <w:tcW w:w="3256" w:type="dxa"/>
            <w:tcMar>
              <w:top w:w="50" w:type="dxa"/>
              <w:left w:w="100" w:type="dxa"/>
            </w:tcMar>
            <w:vAlign w:val="center"/>
          </w:tcPr>
          <w:p w14:paraId="1ADA6257">
            <w:pPr>
              <w:spacing w:before="0" w:after="0"/>
              <w:ind w:left="135"/>
              <w:jc w:val="left"/>
            </w:pPr>
            <w:r>
              <w:rPr>
                <w:rFonts w:ascii="Times New Roman" w:hAnsi="Times New Roman"/>
                <w:b w:val="0"/>
                <w:i w:val="0"/>
                <w:color w:val="000000"/>
                <w:sz w:val="24"/>
              </w:rPr>
              <w:t>Развитие речи. Подготовка к домашнему сочинению по роману И.А.Гончарова «Обломов»</w:t>
            </w:r>
          </w:p>
        </w:tc>
        <w:tc>
          <w:tcPr>
            <w:tcW w:w="805" w:type="dxa"/>
            <w:tcMar>
              <w:top w:w="50" w:type="dxa"/>
              <w:left w:w="100" w:type="dxa"/>
            </w:tcMar>
            <w:vAlign w:val="center"/>
          </w:tcPr>
          <w:p w14:paraId="6AF047D9">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0353646D">
            <w:pPr>
              <w:spacing w:before="0" w:after="0" w:line="276" w:lineRule="auto"/>
              <w:ind w:left="135"/>
              <w:jc w:val="center"/>
            </w:pPr>
          </w:p>
        </w:tc>
        <w:tc>
          <w:tcPr>
            <w:tcW w:w="1600" w:type="dxa"/>
            <w:tcMar>
              <w:top w:w="50" w:type="dxa"/>
              <w:left w:w="100" w:type="dxa"/>
            </w:tcMar>
            <w:vAlign w:val="center"/>
          </w:tcPr>
          <w:p w14:paraId="269E45D6">
            <w:pPr>
              <w:spacing w:before="0" w:after="0" w:line="276" w:lineRule="auto"/>
              <w:ind w:left="135"/>
              <w:jc w:val="center"/>
            </w:pPr>
          </w:p>
        </w:tc>
        <w:tc>
          <w:tcPr>
            <w:tcW w:w="1131" w:type="dxa"/>
            <w:tcMar>
              <w:top w:w="50" w:type="dxa"/>
              <w:left w:w="100" w:type="dxa"/>
            </w:tcMar>
            <w:vAlign w:val="center"/>
          </w:tcPr>
          <w:p w14:paraId="3561C8D7">
            <w:pPr>
              <w:spacing w:before="0" w:after="0"/>
              <w:ind w:left="135"/>
              <w:jc w:val="left"/>
            </w:pPr>
          </w:p>
        </w:tc>
        <w:tc>
          <w:tcPr>
            <w:tcW w:w="1948" w:type="dxa"/>
            <w:tcMar>
              <w:top w:w="50" w:type="dxa"/>
              <w:left w:w="100" w:type="dxa"/>
            </w:tcMar>
            <w:vAlign w:val="center"/>
          </w:tcPr>
          <w:p w14:paraId="09C3A94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"https://m.edsoo.ru/9e3b3966" \h </w:instrText>
            </w:r>
            <w:r>
              <w:fldChar w:fldCharType="separate"/>
            </w:r>
            <w:r>
              <w:rPr>
                <w:rFonts w:ascii="Times New Roman" w:hAnsi="Times New Roman"/>
                <w:b w:val="0"/>
                <w:i w:val="0"/>
                <w:color w:val="0000FF"/>
                <w:sz w:val="22"/>
                <w:u w:val="single"/>
              </w:rPr>
              <w:t>https://m.edsoo.ru/9e3b3966</w:t>
            </w:r>
            <w:r>
              <w:rPr>
                <w:rFonts w:ascii="Times New Roman" w:hAnsi="Times New Roman"/>
                <w:b w:val="0"/>
                <w:i w:val="0"/>
                <w:color w:val="0000FF"/>
                <w:sz w:val="22"/>
                <w:u w:val="single"/>
              </w:rPr>
              <w:fldChar w:fldCharType="end"/>
            </w:r>
          </w:p>
        </w:tc>
      </w:tr>
      <w:tr w14:paraId="04309E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91E4E15">
            <w:pPr>
              <w:spacing w:before="0" w:after="0"/>
              <w:ind w:left="0"/>
              <w:jc w:val="left"/>
            </w:pPr>
            <w:r>
              <w:rPr>
                <w:rFonts w:ascii="Times New Roman" w:hAnsi="Times New Roman"/>
                <w:b w:val="0"/>
                <w:i w:val="0"/>
                <w:color w:val="000000"/>
                <w:sz w:val="24"/>
              </w:rPr>
              <w:t>18</w:t>
            </w:r>
          </w:p>
        </w:tc>
        <w:tc>
          <w:tcPr>
            <w:tcW w:w="3256" w:type="dxa"/>
            <w:tcMar>
              <w:top w:w="50" w:type="dxa"/>
              <w:left w:w="100" w:type="dxa"/>
            </w:tcMar>
            <w:vAlign w:val="center"/>
          </w:tcPr>
          <w:p w14:paraId="3CD3E488">
            <w:pPr>
              <w:spacing w:before="0" w:after="0"/>
              <w:ind w:left="135"/>
              <w:jc w:val="left"/>
            </w:pPr>
            <w:r>
              <w:rPr>
                <w:rFonts w:ascii="Times New Roman" w:hAnsi="Times New Roman"/>
                <w:b w:val="0"/>
                <w:i w:val="0"/>
                <w:color w:val="000000"/>
                <w:sz w:val="24"/>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14:paraId="4966CB08">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4B045EC">
            <w:pPr>
              <w:spacing w:before="0" w:after="0" w:line="276" w:lineRule="auto"/>
              <w:ind w:left="135"/>
              <w:jc w:val="center"/>
            </w:pPr>
          </w:p>
        </w:tc>
        <w:tc>
          <w:tcPr>
            <w:tcW w:w="1600" w:type="dxa"/>
            <w:tcMar>
              <w:top w:w="50" w:type="dxa"/>
              <w:left w:w="100" w:type="dxa"/>
            </w:tcMar>
            <w:vAlign w:val="center"/>
          </w:tcPr>
          <w:p w14:paraId="1E51ADB7">
            <w:pPr>
              <w:spacing w:before="0" w:after="0" w:line="276" w:lineRule="auto"/>
              <w:ind w:left="135"/>
              <w:jc w:val="center"/>
            </w:pPr>
          </w:p>
        </w:tc>
        <w:tc>
          <w:tcPr>
            <w:tcW w:w="1131" w:type="dxa"/>
            <w:tcMar>
              <w:top w:w="50" w:type="dxa"/>
              <w:left w:w="100" w:type="dxa"/>
            </w:tcMar>
            <w:vAlign w:val="center"/>
          </w:tcPr>
          <w:p w14:paraId="14A306A5">
            <w:pPr>
              <w:spacing w:before="0" w:after="0"/>
              <w:ind w:left="135"/>
              <w:jc w:val="left"/>
            </w:pPr>
          </w:p>
        </w:tc>
        <w:tc>
          <w:tcPr>
            <w:tcW w:w="1948" w:type="dxa"/>
            <w:tcMar>
              <w:top w:w="50" w:type="dxa"/>
              <w:left w:w="100" w:type="dxa"/>
            </w:tcMar>
            <w:vAlign w:val="center"/>
          </w:tcPr>
          <w:p w14:paraId="4DF9706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"https://m.edsoo.ru/e9505c01" \h </w:instrText>
            </w:r>
            <w:r>
              <w:fldChar w:fldCharType="separate"/>
            </w:r>
            <w:r>
              <w:rPr>
                <w:rFonts w:ascii="Times New Roman" w:hAnsi="Times New Roman"/>
                <w:b w:val="0"/>
                <w:i w:val="0"/>
                <w:color w:val="0000FF"/>
                <w:sz w:val="22"/>
                <w:u w:val="single"/>
              </w:rPr>
              <w:t>https://m.edsoo.ru/e9505c01</w:t>
            </w:r>
            <w:r>
              <w:rPr>
                <w:rFonts w:ascii="Times New Roman" w:hAnsi="Times New Roman"/>
                <w:b w:val="0"/>
                <w:i w:val="0"/>
                <w:color w:val="0000FF"/>
                <w:sz w:val="22"/>
                <w:u w:val="single"/>
              </w:rPr>
              <w:fldChar w:fldCharType="end"/>
            </w:r>
          </w:p>
        </w:tc>
      </w:tr>
      <w:tr w14:paraId="085FD0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CCBFE5E">
            <w:pPr>
              <w:spacing w:before="0" w:after="0"/>
              <w:ind w:left="0"/>
              <w:jc w:val="left"/>
            </w:pPr>
            <w:r>
              <w:rPr>
                <w:rFonts w:ascii="Times New Roman" w:hAnsi="Times New Roman"/>
                <w:b w:val="0"/>
                <w:i w:val="0"/>
                <w:color w:val="000000"/>
                <w:sz w:val="24"/>
              </w:rPr>
              <w:t>19</w:t>
            </w:r>
          </w:p>
        </w:tc>
        <w:tc>
          <w:tcPr>
            <w:tcW w:w="3256" w:type="dxa"/>
            <w:tcMar>
              <w:top w:w="50" w:type="dxa"/>
              <w:left w:w="100" w:type="dxa"/>
            </w:tcMar>
            <w:vAlign w:val="center"/>
          </w:tcPr>
          <w:p w14:paraId="36F24028">
            <w:pPr>
              <w:spacing w:before="0" w:after="0"/>
              <w:ind w:left="135"/>
              <w:jc w:val="left"/>
            </w:pPr>
            <w:r>
              <w:rPr>
                <w:rFonts w:ascii="Times New Roman" w:hAnsi="Times New Roman"/>
                <w:b w:val="0"/>
                <w:i w:val="0"/>
                <w:color w:val="000000"/>
                <w:sz w:val="24"/>
              </w:rPr>
              <w:t>Сюжет и проблематика романа «Отцы и дети»</w:t>
            </w:r>
          </w:p>
        </w:tc>
        <w:tc>
          <w:tcPr>
            <w:tcW w:w="805" w:type="dxa"/>
            <w:tcMar>
              <w:top w:w="50" w:type="dxa"/>
              <w:left w:w="100" w:type="dxa"/>
            </w:tcMar>
            <w:vAlign w:val="center"/>
          </w:tcPr>
          <w:p w14:paraId="3D46AEA0">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4501A48">
            <w:pPr>
              <w:spacing w:before="0" w:after="0" w:line="276" w:lineRule="auto"/>
              <w:ind w:left="135"/>
              <w:jc w:val="center"/>
            </w:pPr>
          </w:p>
        </w:tc>
        <w:tc>
          <w:tcPr>
            <w:tcW w:w="1600" w:type="dxa"/>
            <w:tcMar>
              <w:top w:w="50" w:type="dxa"/>
              <w:left w:w="100" w:type="dxa"/>
            </w:tcMar>
            <w:vAlign w:val="center"/>
          </w:tcPr>
          <w:p w14:paraId="066CB4F8">
            <w:pPr>
              <w:spacing w:before="0" w:after="0" w:line="276" w:lineRule="auto"/>
              <w:ind w:left="135"/>
              <w:jc w:val="center"/>
            </w:pPr>
          </w:p>
        </w:tc>
        <w:tc>
          <w:tcPr>
            <w:tcW w:w="1131" w:type="dxa"/>
            <w:tcMar>
              <w:top w:w="50" w:type="dxa"/>
              <w:left w:w="100" w:type="dxa"/>
            </w:tcMar>
            <w:vAlign w:val="center"/>
          </w:tcPr>
          <w:p w14:paraId="3B4F0039">
            <w:pPr>
              <w:spacing w:before="0" w:after="0"/>
              <w:ind w:left="135"/>
              <w:jc w:val="left"/>
            </w:pPr>
          </w:p>
        </w:tc>
        <w:tc>
          <w:tcPr>
            <w:tcW w:w="1948" w:type="dxa"/>
            <w:tcMar>
              <w:top w:w="50" w:type="dxa"/>
              <w:left w:w="100" w:type="dxa"/>
            </w:tcMar>
            <w:vAlign w:val="center"/>
          </w:tcPr>
          <w:p w14:paraId="52A67A8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"https://m.edsoo.ru/e43e1304" \h </w:instrText>
            </w:r>
            <w:r>
              <w:fldChar w:fldCharType="separate"/>
            </w:r>
            <w:r>
              <w:rPr>
                <w:rFonts w:ascii="Times New Roman" w:hAnsi="Times New Roman"/>
                <w:b w:val="0"/>
                <w:i w:val="0"/>
                <w:color w:val="0000FF"/>
                <w:sz w:val="22"/>
                <w:u w:val="single"/>
              </w:rPr>
              <w:t>https://m.edsoo.ru/e43e1304</w:t>
            </w:r>
            <w:r>
              <w:rPr>
                <w:rFonts w:ascii="Times New Roman" w:hAnsi="Times New Roman"/>
                <w:b w:val="0"/>
                <w:i w:val="0"/>
                <w:color w:val="0000FF"/>
                <w:sz w:val="22"/>
                <w:u w:val="single"/>
              </w:rPr>
              <w:fldChar w:fldCharType="end"/>
            </w:r>
          </w:p>
        </w:tc>
      </w:tr>
      <w:tr w14:paraId="2970E3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9A37C64">
            <w:pPr>
              <w:spacing w:before="0" w:after="0"/>
              <w:ind w:left="0"/>
              <w:jc w:val="left"/>
            </w:pPr>
            <w:r>
              <w:rPr>
                <w:rFonts w:ascii="Times New Roman" w:hAnsi="Times New Roman"/>
                <w:b w:val="0"/>
                <w:i w:val="0"/>
                <w:color w:val="000000"/>
                <w:sz w:val="24"/>
              </w:rPr>
              <w:t>20</w:t>
            </w:r>
          </w:p>
        </w:tc>
        <w:tc>
          <w:tcPr>
            <w:tcW w:w="3256" w:type="dxa"/>
            <w:tcMar>
              <w:top w:w="50" w:type="dxa"/>
              <w:left w:w="100" w:type="dxa"/>
            </w:tcMar>
            <w:vAlign w:val="center"/>
          </w:tcPr>
          <w:p w14:paraId="517C22EC">
            <w:pPr>
              <w:spacing w:before="0" w:after="0"/>
              <w:ind w:left="135"/>
              <w:jc w:val="left"/>
            </w:pPr>
            <w:r>
              <w:rPr>
                <w:rFonts w:ascii="Times New Roman" w:hAnsi="Times New Roman"/>
                <w:b w:val="0"/>
                <w:i w:val="0"/>
                <w:color w:val="000000"/>
                <w:sz w:val="24"/>
              </w:rPr>
              <w:t>Образ нигилиста в романе «Отцы и дети», конфликт поколений</w:t>
            </w:r>
          </w:p>
        </w:tc>
        <w:tc>
          <w:tcPr>
            <w:tcW w:w="805" w:type="dxa"/>
            <w:tcMar>
              <w:top w:w="50" w:type="dxa"/>
              <w:left w:w="100" w:type="dxa"/>
            </w:tcMar>
            <w:vAlign w:val="center"/>
          </w:tcPr>
          <w:p w14:paraId="7283B0BF">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A9E8BB3">
            <w:pPr>
              <w:spacing w:before="0" w:after="0" w:line="276" w:lineRule="auto"/>
              <w:ind w:left="135"/>
              <w:jc w:val="center"/>
            </w:pPr>
          </w:p>
        </w:tc>
        <w:tc>
          <w:tcPr>
            <w:tcW w:w="1600" w:type="dxa"/>
            <w:tcMar>
              <w:top w:w="50" w:type="dxa"/>
              <w:left w:w="100" w:type="dxa"/>
            </w:tcMar>
            <w:vAlign w:val="center"/>
          </w:tcPr>
          <w:p w14:paraId="76B0B2C7">
            <w:pPr>
              <w:spacing w:before="0" w:after="0" w:line="276" w:lineRule="auto"/>
              <w:ind w:left="135"/>
              <w:jc w:val="center"/>
            </w:pPr>
          </w:p>
        </w:tc>
        <w:tc>
          <w:tcPr>
            <w:tcW w:w="1131" w:type="dxa"/>
            <w:tcMar>
              <w:top w:w="50" w:type="dxa"/>
              <w:left w:w="100" w:type="dxa"/>
            </w:tcMar>
            <w:vAlign w:val="center"/>
          </w:tcPr>
          <w:p w14:paraId="1F864B2B">
            <w:pPr>
              <w:spacing w:before="0" w:after="0"/>
              <w:ind w:left="135"/>
              <w:jc w:val="left"/>
            </w:pPr>
          </w:p>
        </w:tc>
        <w:tc>
          <w:tcPr>
            <w:tcW w:w="1948" w:type="dxa"/>
            <w:tcMar>
              <w:top w:w="50" w:type="dxa"/>
              <w:left w:w="100" w:type="dxa"/>
            </w:tcMar>
            <w:vAlign w:val="center"/>
          </w:tcPr>
          <w:p w14:paraId="7CA5082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"https://m.edsoo.ru/f8f820d8" \h </w:instrText>
            </w:r>
            <w:r>
              <w:fldChar w:fldCharType="separate"/>
            </w:r>
            <w:r>
              <w:rPr>
                <w:rFonts w:ascii="Times New Roman" w:hAnsi="Times New Roman"/>
                <w:b w:val="0"/>
                <w:i w:val="0"/>
                <w:color w:val="0000FF"/>
                <w:sz w:val="22"/>
                <w:u w:val="single"/>
              </w:rPr>
              <w:t>https://m.edsoo.ru/f8f820d8</w:t>
            </w:r>
            <w:r>
              <w:rPr>
                <w:rFonts w:ascii="Times New Roman" w:hAnsi="Times New Roman"/>
                <w:b w:val="0"/>
                <w:i w:val="0"/>
                <w:color w:val="0000FF"/>
                <w:sz w:val="22"/>
                <w:u w:val="single"/>
              </w:rPr>
              <w:fldChar w:fldCharType="end"/>
            </w:r>
          </w:p>
        </w:tc>
      </w:tr>
      <w:tr w14:paraId="144D1E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0454844">
            <w:pPr>
              <w:spacing w:before="0" w:after="0"/>
              <w:ind w:left="0"/>
              <w:jc w:val="left"/>
            </w:pPr>
            <w:r>
              <w:rPr>
                <w:rFonts w:ascii="Times New Roman" w:hAnsi="Times New Roman"/>
                <w:b w:val="0"/>
                <w:i w:val="0"/>
                <w:color w:val="000000"/>
                <w:sz w:val="24"/>
              </w:rPr>
              <w:t>21</w:t>
            </w:r>
          </w:p>
        </w:tc>
        <w:tc>
          <w:tcPr>
            <w:tcW w:w="3256" w:type="dxa"/>
            <w:tcMar>
              <w:top w:w="50" w:type="dxa"/>
              <w:left w:w="100" w:type="dxa"/>
            </w:tcMar>
            <w:vAlign w:val="center"/>
          </w:tcPr>
          <w:p w14:paraId="077A6C17">
            <w:pPr>
              <w:spacing w:before="0" w:after="0"/>
              <w:ind w:left="135"/>
              <w:jc w:val="left"/>
            </w:pPr>
            <w:r>
              <w:rPr>
                <w:rFonts w:ascii="Times New Roman" w:hAnsi="Times New Roman"/>
                <w:b w:val="0"/>
                <w:i w:val="0"/>
                <w:color w:val="000000"/>
                <w:sz w:val="24"/>
              </w:rPr>
              <w:t>Женские образы в романе «Отцы и дети»</w:t>
            </w:r>
          </w:p>
        </w:tc>
        <w:tc>
          <w:tcPr>
            <w:tcW w:w="805" w:type="dxa"/>
            <w:tcMar>
              <w:top w:w="50" w:type="dxa"/>
              <w:left w:w="100" w:type="dxa"/>
            </w:tcMar>
            <w:vAlign w:val="center"/>
          </w:tcPr>
          <w:p w14:paraId="363A108A">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EB88235">
            <w:pPr>
              <w:spacing w:before="0" w:after="0" w:line="276" w:lineRule="auto"/>
              <w:ind w:left="135"/>
              <w:jc w:val="center"/>
            </w:pPr>
          </w:p>
        </w:tc>
        <w:tc>
          <w:tcPr>
            <w:tcW w:w="1600" w:type="dxa"/>
            <w:tcMar>
              <w:top w:w="50" w:type="dxa"/>
              <w:left w:w="100" w:type="dxa"/>
            </w:tcMar>
            <w:vAlign w:val="center"/>
          </w:tcPr>
          <w:p w14:paraId="6256185F">
            <w:pPr>
              <w:spacing w:before="0" w:after="0" w:line="276" w:lineRule="auto"/>
              <w:ind w:left="135"/>
              <w:jc w:val="center"/>
            </w:pPr>
          </w:p>
        </w:tc>
        <w:tc>
          <w:tcPr>
            <w:tcW w:w="1131" w:type="dxa"/>
            <w:tcMar>
              <w:top w:w="50" w:type="dxa"/>
              <w:left w:w="100" w:type="dxa"/>
            </w:tcMar>
            <w:vAlign w:val="center"/>
          </w:tcPr>
          <w:p w14:paraId="608CB17E">
            <w:pPr>
              <w:spacing w:before="0" w:after="0"/>
              <w:ind w:left="135"/>
              <w:jc w:val="left"/>
            </w:pPr>
          </w:p>
        </w:tc>
        <w:tc>
          <w:tcPr>
            <w:tcW w:w="1948" w:type="dxa"/>
            <w:tcMar>
              <w:top w:w="50" w:type="dxa"/>
              <w:left w:w="100" w:type="dxa"/>
            </w:tcMar>
            <w:vAlign w:val="center"/>
          </w:tcPr>
          <w:p w14:paraId="48A131A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"https://m.edsoo.ru/c753714b" \h </w:instrText>
            </w:r>
            <w:r>
              <w:fldChar w:fldCharType="separate"/>
            </w:r>
            <w:r>
              <w:rPr>
                <w:rFonts w:ascii="Times New Roman" w:hAnsi="Times New Roman"/>
                <w:b w:val="0"/>
                <w:i w:val="0"/>
                <w:color w:val="0000FF"/>
                <w:sz w:val="22"/>
                <w:u w:val="single"/>
              </w:rPr>
              <w:t>https://m.edsoo.ru/c753714b</w:t>
            </w:r>
            <w:r>
              <w:rPr>
                <w:rFonts w:ascii="Times New Roman" w:hAnsi="Times New Roman"/>
                <w:b w:val="0"/>
                <w:i w:val="0"/>
                <w:color w:val="0000FF"/>
                <w:sz w:val="22"/>
                <w:u w:val="single"/>
              </w:rPr>
              <w:fldChar w:fldCharType="end"/>
            </w:r>
          </w:p>
        </w:tc>
      </w:tr>
      <w:tr w14:paraId="766019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441DA1B">
            <w:pPr>
              <w:spacing w:before="0" w:after="0"/>
              <w:ind w:left="0"/>
              <w:jc w:val="left"/>
            </w:pPr>
            <w:r>
              <w:rPr>
                <w:rFonts w:ascii="Times New Roman" w:hAnsi="Times New Roman"/>
                <w:b w:val="0"/>
                <w:i w:val="0"/>
                <w:color w:val="000000"/>
                <w:sz w:val="24"/>
              </w:rPr>
              <w:t>22</w:t>
            </w:r>
          </w:p>
        </w:tc>
        <w:tc>
          <w:tcPr>
            <w:tcW w:w="3256" w:type="dxa"/>
            <w:tcMar>
              <w:top w:w="50" w:type="dxa"/>
              <w:left w:w="100" w:type="dxa"/>
            </w:tcMar>
            <w:vAlign w:val="center"/>
          </w:tcPr>
          <w:p w14:paraId="040B2838">
            <w:pPr>
              <w:spacing w:before="0" w:after="0"/>
              <w:ind w:left="135"/>
              <w:jc w:val="left"/>
            </w:pPr>
            <w:r>
              <w:rPr>
                <w:rFonts w:ascii="Times New Roman" w:hAnsi="Times New Roman"/>
                <w:b w:val="0"/>
                <w:i w:val="0"/>
                <w:color w:val="000000"/>
                <w:sz w:val="24"/>
              </w:rPr>
              <w:t>«Вечные темы» в романе «Отцы и дети». Роль эпилога. Авторская позиция и способы ее выражения</w:t>
            </w:r>
          </w:p>
        </w:tc>
        <w:tc>
          <w:tcPr>
            <w:tcW w:w="805" w:type="dxa"/>
            <w:tcMar>
              <w:top w:w="50" w:type="dxa"/>
              <w:left w:w="100" w:type="dxa"/>
            </w:tcMar>
            <w:vAlign w:val="center"/>
          </w:tcPr>
          <w:p w14:paraId="1E1AC41C">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AC90E5D">
            <w:pPr>
              <w:spacing w:before="0" w:after="0" w:line="276" w:lineRule="auto"/>
              <w:ind w:left="135"/>
              <w:jc w:val="center"/>
            </w:pPr>
          </w:p>
        </w:tc>
        <w:tc>
          <w:tcPr>
            <w:tcW w:w="1600" w:type="dxa"/>
            <w:tcMar>
              <w:top w:w="50" w:type="dxa"/>
              <w:left w:w="100" w:type="dxa"/>
            </w:tcMar>
            <w:vAlign w:val="center"/>
          </w:tcPr>
          <w:p w14:paraId="62D960C1">
            <w:pPr>
              <w:spacing w:before="0" w:after="0" w:line="276" w:lineRule="auto"/>
              <w:ind w:left="135"/>
              <w:jc w:val="center"/>
            </w:pPr>
          </w:p>
        </w:tc>
        <w:tc>
          <w:tcPr>
            <w:tcW w:w="1131" w:type="dxa"/>
            <w:tcMar>
              <w:top w:w="50" w:type="dxa"/>
              <w:left w:w="100" w:type="dxa"/>
            </w:tcMar>
            <w:vAlign w:val="center"/>
          </w:tcPr>
          <w:p w14:paraId="42D36474">
            <w:pPr>
              <w:spacing w:before="0" w:after="0"/>
              <w:ind w:left="135"/>
              <w:jc w:val="left"/>
            </w:pPr>
          </w:p>
        </w:tc>
        <w:tc>
          <w:tcPr>
            <w:tcW w:w="1948" w:type="dxa"/>
            <w:tcMar>
              <w:top w:w="50" w:type="dxa"/>
              <w:left w:w="100" w:type="dxa"/>
            </w:tcMar>
            <w:vAlign w:val="center"/>
          </w:tcPr>
          <w:p w14:paraId="10EC2E7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"https://m.edsoo.ru/f04ffea9" \h </w:instrText>
            </w:r>
            <w:r>
              <w:fldChar w:fldCharType="separate"/>
            </w:r>
            <w:r>
              <w:rPr>
                <w:rFonts w:ascii="Times New Roman" w:hAnsi="Times New Roman"/>
                <w:b w:val="0"/>
                <w:i w:val="0"/>
                <w:color w:val="0000FF"/>
                <w:sz w:val="22"/>
                <w:u w:val="single"/>
              </w:rPr>
              <w:t>https://m.edsoo.ru/f04ffea9</w:t>
            </w:r>
            <w:r>
              <w:rPr>
                <w:rFonts w:ascii="Times New Roman" w:hAnsi="Times New Roman"/>
                <w:b w:val="0"/>
                <w:i w:val="0"/>
                <w:color w:val="0000FF"/>
                <w:sz w:val="22"/>
                <w:u w:val="single"/>
              </w:rPr>
              <w:fldChar w:fldCharType="end"/>
            </w:r>
          </w:p>
        </w:tc>
      </w:tr>
      <w:tr w14:paraId="64AB63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D5C6544">
            <w:pPr>
              <w:spacing w:before="0" w:after="0"/>
              <w:ind w:left="0"/>
              <w:jc w:val="left"/>
            </w:pPr>
            <w:r>
              <w:rPr>
                <w:rFonts w:ascii="Times New Roman" w:hAnsi="Times New Roman"/>
                <w:b w:val="0"/>
                <w:i w:val="0"/>
                <w:color w:val="000000"/>
                <w:sz w:val="24"/>
              </w:rPr>
              <w:t>23</w:t>
            </w:r>
          </w:p>
        </w:tc>
        <w:tc>
          <w:tcPr>
            <w:tcW w:w="3256" w:type="dxa"/>
            <w:tcMar>
              <w:top w:w="50" w:type="dxa"/>
              <w:left w:w="100" w:type="dxa"/>
            </w:tcMar>
            <w:vAlign w:val="center"/>
          </w:tcPr>
          <w:p w14:paraId="27EB84E7">
            <w:pPr>
              <w:spacing w:before="0" w:after="0"/>
              <w:ind w:left="135"/>
              <w:jc w:val="left"/>
            </w:pPr>
            <w:r>
              <w:rPr>
                <w:rFonts w:ascii="Times New Roman" w:hAnsi="Times New Roman"/>
                <w:b w:val="0"/>
                <w:i w:val="0"/>
                <w:color w:val="000000"/>
                <w:sz w:val="24"/>
              </w:rPr>
              <w:t>Полемика вокруг романа «Отцы и дети»: Д.И.Писарев, М.Антонович и др</w:t>
            </w:r>
          </w:p>
        </w:tc>
        <w:tc>
          <w:tcPr>
            <w:tcW w:w="805" w:type="dxa"/>
            <w:tcMar>
              <w:top w:w="50" w:type="dxa"/>
              <w:left w:w="100" w:type="dxa"/>
            </w:tcMar>
            <w:vAlign w:val="center"/>
          </w:tcPr>
          <w:p w14:paraId="4105278F">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8F5D170">
            <w:pPr>
              <w:spacing w:before="0" w:after="0" w:line="276" w:lineRule="auto"/>
              <w:ind w:left="135"/>
              <w:jc w:val="center"/>
            </w:pPr>
          </w:p>
        </w:tc>
        <w:tc>
          <w:tcPr>
            <w:tcW w:w="1600" w:type="dxa"/>
            <w:tcMar>
              <w:top w:w="50" w:type="dxa"/>
              <w:left w:w="100" w:type="dxa"/>
            </w:tcMar>
            <w:vAlign w:val="center"/>
          </w:tcPr>
          <w:p w14:paraId="056A95CD">
            <w:pPr>
              <w:spacing w:before="0" w:after="0" w:line="276" w:lineRule="auto"/>
              <w:ind w:left="135"/>
              <w:jc w:val="center"/>
            </w:pPr>
          </w:p>
        </w:tc>
        <w:tc>
          <w:tcPr>
            <w:tcW w:w="1131" w:type="dxa"/>
            <w:tcMar>
              <w:top w:w="50" w:type="dxa"/>
              <w:left w:w="100" w:type="dxa"/>
            </w:tcMar>
            <w:vAlign w:val="center"/>
          </w:tcPr>
          <w:p w14:paraId="7C585A26">
            <w:pPr>
              <w:spacing w:before="0" w:after="0"/>
              <w:ind w:left="135"/>
              <w:jc w:val="left"/>
            </w:pPr>
          </w:p>
        </w:tc>
        <w:tc>
          <w:tcPr>
            <w:tcW w:w="1948" w:type="dxa"/>
            <w:tcMar>
              <w:top w:w="50" w:type="dxa"/>
              <w:left w:w="100" w:type="dxa"/>
            </w:tcMar>
            <w:vAlign w:val="center"/>
          </w:tcPr>
          <w:p w14:paraId="3358EED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"https://m.edsoo.ru/b800baca" \h </w:instrText>
            </w:r>
            <w:r>
              <w:fldChar w:fldCharType="separate"/>
            </w:r>
            <w:r>
              <w:rPr>
                <w:rFonts w:ascii="Times New Roman" w:hAnsi="Times New Roman"/>
                <w:b w:val="0"/>
                <w:i w:val="0"/>
                <w:color w:val="0000FF"/>
                <w:sz w:val="22"/>
                <w:u w:val="single"/>
              </w:rPr>
              <w:t>https://m.edsoo.ru/b800baca</w:t>
            </w:r>
            <w:r>
              <w:rPr>
                <w:rFonts w:ascii="Times New Roman" w:hAnsi="Times New Roman"/>
                <w:b w:val="0"/>
                <w:i w:val="0"/>
                <w:color w:val="0000FF"/>
                <w:sz w:val="22"/>
                <w:u w:val="single"/>
              </w:rPr>
              <w:fldChar w:fldCharType="end"/>
            </w:r>
          </w:p>
        </w:tc>
      </w:tr>
      <w:tr w14:paraId="67E479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DC580B6">
            <w:pPr>
              <w:spacing w:before="0" w:after="0"/>
              <w:ind w:left="0"/>
              <w:jc w:val="left"/>
            </w:pPr>
            <w:r>
              <w:rPr>
                <w:rFonts w:ascii="Times New Roman" w:hAnsi="Times New Roman"/>
                <w:b w:val="0"/>
                <w:i w:val="0"/>
                <w:color w:val="000000"/>
                <w:sz w:val="24"/>
              </w:rPr>
              <w:t>24</w:t>
            </w:r>
          </w:p>
        </w:tc>
        <w:tc>
          <w:tcPr>
            <w:tcW w:w="3256" w:type="dxa"/>
            <w:tcMar>
              <w:top w:w="50" w:type="dxa"/>
              <w:left w:w="100" w:type="dxa"/>
            </w:tcMar>
            <w:vAlign w:val="center"/>
          </w:tcPr>
          <w:p w14:paraId="5DEDB818">
            <w:pPr>
              <w:spacing w:before="0" w:after="0"/>
              <w:ind w:left="135"/>
              <w:jc w:val="left"/>
            </w:pPr>
            <w:r>
              <w:rPr>
                <w:rFonts w:ascii="Times New Roman" w:hAnsi="Times New Roman"/>
                <w:b w:val="0"/>
                <w:i w:val="0"/>
                <w:color w:val="000000"/>
                <w:sz w:val="24"/>
              </w:rPr>
              <w:t>Развитие речи.Подготовка к домашнему сочинению по роману И.С.Тургенева «Отцы и дети»</w:t>
            </w:r>
          </w:p>
        </w:tc>
        <w:tc>
          <w:tcPr>
            <w:tcW w:w="805" w:type="dxa"/>
            <w:tcMar>
              <w:top w:w="50" w:type="dxa"/>
              <w:left w:w="100" w:type="dxa"/>
            </w:tcMar>
            <w:vAlign w:val="center"/>
          </w:tcPr>
          <w:p w14:paraId="5BCAFDAF">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6D176BE">
            <w:pPr>
              <w:spacing w:before="0" w:after="0" w:line="276" w:lineRule="auto"/>
              <w:ind w:left="135"/>
              <w:jc w:val="center"/>
            </w:pPr>
          </w:p>
        </w:tc>
        <w:tc>
          <w:tcPr>
            <w:tcW w:w="1600" w:type="dxa"/>
            <w:tcMar>
              <w:top w:w="50" w:type="dxa"/>
              <w:left w:w="100" w:type="dxa"/>
            </w:tcMar>
            <w:vAlign w:val="center"/>
          </w:tcPr>
          <w:p w14:paraId="4DDB350D">
            <w:pPr>
              <w:spacing w:before="0" w:after="0" w:line="276" w:lineRule="auto"/>
              <w:ind w:left="135"/>
              <w:jc w:val="center"/>
            </w:pPr>
          </w:p>
        </w:tc>
        <w:tc>
          <w:tcPr>
            <w:tcW w:w="1131" w:type="dxa"/>
            <w:tcMar>
              <w:top w:w="50" w:type="dxa"/>
              <w:left w:w="100" w:type="dxa"/>
            </w:tcMar>
            <w:vAlign w:val="center"/>
          </w:tcPr>
          <w:p w14:paraId="67CC1358">
            <w:pPr>
              <w:spacing w:before="0" w:after="0"/>
              <w:ind w:left="135"/>
              <w:jc w:val="left"/>
            </w:pPr>
          </w:p>
        </w:tc>
        <w:tc>
          <w:tcPr>
            <w:tcW w:w="1948" w:type="dxa"/>
            <w:tcMar>
              <w:top w:w="50" w:type="dxa"/>
              <w:left w:w="100" w:type="dxa"/>
            </w:tcMar>
            <w:vAlign w:val="center"/>
          </w:tcPr>
          <w:p w14:paraId="1A8B1B3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"https://m.edsoo.ru/cca723e7" \h </w:instrText>
            </w:r>
            <w:r>
              <w:fldChar w:fldCharType="separate"/>
            </w:r>
            <w:r>
              <w:rPr>
                <w:rFonts w:ascii="Times New Roman" w:hAnsi="Times New Roman"/>
                <w:b w:val="0"/>
                <w:i w:val="0"/>
                <w:color w:val="0000FF"/>
                <w:sz w:val="22"/>
                <w:u w:val="single"/>
              </w:rPr>
              <w:t>https://m.edsoo.ru/cca723e7</w:t>
            </w:r>
            <w:r>
              <w:rPr>
                <w:rFonts w:ascii="Times New Roman" w:hAnsi="Times New Roman"/>
                <w:b w:val="0"/>
                <w:i w:val="0"/>
                <w:color w:val="0000FF"/>
                <w:sz w:val="22"/>
                <w:u w:val="single"/>
              </w:rPr>
              <w:fldChar w:fldCharType="end"/>
            </w:r>
          </w:p>
        </w:tc>
      </w:tr>
      <w:tr w14:paraId="51E55A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12EE1D2">
            <w:pPr>
              <w:spacing w:before="0" w:after="0"/>
              <w:ind w:left="0"/>
              <w:jc w:val="left"/>
            </w:pPr>
            <w:r>
              <w:rPr>
                <w:rFonts w:ascii="Times New Roman" w:hAnsi="Times New Roman"/>
                <w:b w:val="0"/>
                <w:i w:val="0"/>
                <w:color w:val="000000"/>
                <w:sz w:val="24"/>
              </w:rPr>
              <w:t>25</w:t>
            </w:r>
          </w:p>
        </w:tc>
        <w:tc>
          <w:tcPr>
            <w:tcW w:w="3256" w:type="dxa"/>
            <w:tcMar>
              <w:top w:w="50" w:type="dxa"/>
              <w:left w:w="100" w:type="dxa"/>
            </w:tcMar>
            <w:vAlign w:val="center"/>
          </w:tcPr>
          <w:p w14:paraId="45421FAD">
            <w:pPr>
              <w:spacing w:before="0" w:after="0"/>
              <w:ind w:left="135"/>
              <w:jc w:val="left"/>
            </w:pPr>
            <w:r>
              <w:rPr>
                <w:rFonts w:ascii="Times New Roman" w:hAnsi="Times New Roman"/>
                <w:b w:val="0"/>
                <w:i w:val="0"/>
                <w:color w:val="000000"/>
                <w:sz w:val="24"/>
              </w:rPr>
              <w:t>Основные этапы жизни и творчества Ф.И.Тютчева. Поэт-философ</w:t>
            </w:r>
          </w:p>
        </w:tc>
        <w:tc>
          <w:tcPr>
            <w:tcW w:w="805" w:type="dxa"/>
            <w:tcMar>
              <w:top w:w="50" w:type="dxa"/>
              <w:left w:w="100" w:type="dxa"/>
            </w:tcMar>
            <w:vAlign w:val="center"/>
          </w:tcPr>
          <w:p w14:paraId="58C6F05D">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29B70C6">
            <w:pPr>
              <w:spacing w:before="0" w:after="0" w:line="276" w:lineRule="auto"/>
              <w:ind w:left="135"/>
              <w:jc w:val="center"/>
            </w:pPr>
          </w:p>
        </w:tc>
        <w:tc>
          <w:tcPr>
            <w:tcW w:w="1600" w:type="dxa"/>
            <w:tcMar>
              <w:top w:w="50" w:type="dxa"/>
              <w:left w:w="100" w:type="dxa"/>
            </w:tcMar>
            <w:vAlign w:val="center"/>
          </w:tcPr>
          <w:p w14:paraId="6E018EF9">
            <w:pPr>
              <w:spacing w:before="0" w:after="0" w:line="276" w:lineRule="auto"/>
              <w:ind w:left="135"/>
              <w:jc w:val="center"/>
            </w:pPr>
          </w:p>
        </w:tc>
        <w:tc>
          <w:tcPr>
            <w:tcW w:w="1131" w:type="dxa"/>
            <w:tcMar>
              <w:top w:w="50" w:type="dxa"/>
              <w:left w:w="100" w:type="dxa"/>
            </w:tcMar>
            <w:vAlign w:val="center"/>
          </w:tcPr>
          <w:p w14:paraId="4E5AC563">
            <w:pPr>
              <w:spacing w:before="0" w:after="0"/>
              <w:ind w:left="135"/>
              <w:jc w:val="left"/>
            </w:pPr>
          </w:p>
        </w:tc>
        <w:tc>
          <w:tcPr>
            <w:tcW w:w="1948" w:type="dxa"/>
            <w:tcMar>
              <w:top w:w="50" w:type="dxa"/>
              <w:left w:w="100" w:type="dxa"/>
            </w:tcMar>
            <w:vAlign w:val="center"/>
          </w:tcPr>
          <w:p w14:paraId="631FBE3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"https://m.edsoo.ru/77583f5e" \h </w:instrText>
            </w:r>
            <w:r>
              <w:fldChar w:fldCharType="separate"/>
            </w:r>
            <w:r>
              <w:rPr>
                <w:rFonts w:ascii="Times New Roman" w:hAnsi="Times New Roman"/>
                <w:b w:val="0"/>
                <w:i w:val="0"/>
                <w:color w:val="0000FF"/>
                <w:sz w:val="22"/>
                <w:u w:val="single"/>
              </w:rPr>
              <w:t>https://m.edsoo.ru/77583f5e</w:t>
            </w:r>
            <w:r>
              <w:rPr>
                <w:rFonts w:ascii="Times New Roman" w:hAnsi="Times New Roman"/>
                <w:b w:val="0"/>
                <w:i w:val="0"/>
                <w:color w:val="0000FF"/>
                <w:sz w:val="22"/>
                <w:u w:val="single"/>
              </w:rPr>
              <w:fldChar w:fldCharType="end"/>
            </w:r>
          </w:p>
        </w:tc>
      </w:tr>
      <w:tr w14:paraId="302E4B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B55CD28">
            <w:pPr>
              <w:spacing w:before="0" w:after="0"/>
              <w:ind w:left="0"/>
              <w:jc w:val="left"/>
            </w:pPr>
            <w:r>
              <w:rPr>
                <w:rFonts w:ascii="Times New Roman" w:hAnsi="Times New Roman"/>
                <w:b w:val="0"/>
                <w:i w:val="0"/>
                <w:color w:val="000000"/>
                <w:sz w:val="24"/>
              </w:rPr>
              <w:t>26</w:t>
            </w:r>
          </w:p>
        </w:tc>
        <w:tc>
          <w:tcPr>
            <w:tcW w:w="3256" w:type="dxa"/>
            <w:tcMar>
              <w:top w:w="50" w:type="dxa"/>
              <w:left w:w="100" w:type="dxa"/>
            </w:tcMar>
            <w:vAlign w:val="center"/>
          </w:tcPr>
          <w:p w14:paraId="5B6F7E03">
            <w:pPr>
              <w:spacing w:before="0" w:after="0"/>
              <w:ind w:left="135"/>
              <w:jc w:val="left"/>
            </w:pPr>
            <w:r>
              <w:rPr>
                <w:rFonts w:ascii="Times New Roman" w:hAnsi="Times New Roman"/>
                <w:b w:val="0"/>
                <w:i w:val="0"/>
                <w:color w:val="000000"/>
                <w:sz w:val="24"/>
              </w:rPr>
              <w:t>Тема родной природы в лирике Ф.И.Тютчева</w:t>
            </w:r>
          </w:p>
        </w:tc>
        <w:tc>
          <w:tcPr>
            <w:tcW w:w="805" w:type="dxa"/>
            <w:tcMar>
              <w:top w:w="50" w:type="dxa"/>
              <w:left w:w="100" w:type="dxa"/>
            </w:tcMar>
            <w:vAlign w:val="center"/>
          </w:tcPr>
          <w:p w14:paraId="1EB2175B">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7C9B664">
            <w:pPr>
              <w:spacing w:before="0" w:after="0" w:line="276" w:lineRule="auto"/>
              <w:ind w:left="135"/>
              <w:jc w:val="center"/>
            </w:pPr>
          </w:p>
        </w:tc>
        <w:tc>
          <w:tcPr>
            <w:tcW w:w="1600" w:type="dxa"/>
            <w:tcMar>
              <w:top w:w="50" w:type="dxa"/>
              <w:left w:w="100" w:type="dxa"/>
            </w:tcMar>
            <w:vAlign w:val="center"/>
          </w:tcPr>
          <w:p w14:paraId="5352089E">
            <w:pPr>
              <w:spacing w:before="0" w:after="0" w:line="276" w:lineRule="auto"/>
              <w:ind w:left="135"/>
              <w:jc w:val="center"/>
            </w:pPr>
          </w:p>
        </w:tc>
        <w:tc>
          <w:tcPr>
            <w:tcW w:w="1131" w:type="dxa"/>
            <w:tcMar>
              <w:top w:w="50" w:type="dxa"/>
              <w:left w:w="100" w:type="dxa"/>
            </w:tcMar>
            <w:vAlign w:val="center"/>
          </w:tcPr>
          <w:p w14:paraId="5BEAC0BD">
            <w:pPr>
              <w:spacing w:before="0" w:after="0"/>
              <w:ind w:left="135"/>
              <w:jc w:val="left"/>
            </w:pPr>
          </w:p>
        </w:tc>
        <w:tc>
          <w:tcPr>
            <w:tcW w:w="1948" w:type="dxa"/>
            <w:tcMar>
              <w:top w:w="50" w:type="dxa"/>
              <w:left w:w="100" w:type="dxa"/>
            </w:tcMar>
            <w:vAlign w:val="center"/>
          </w:tcPr>
          <w:p w14:paraId="685EFA6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"https://m.edsoo.ru/f46e3aff" \h </w:instrText>
            </w:r>
            <w:r>
              <w:fldChar w:fldCharType="separate"/>
            </w:r>
            <w:r>
              <w:rPr>
                <w:rFonts w:ascii="Times New Roman" w:hAnsi="Times New Roman"/>
                <w:b w:val="0"/>
                <w:i w:val="0"/>
                <w:color w:val="0000FF"/>
                <w:sz w:val="22"/>
                <w:u w:val="single"/>
              </w:rPr>
              <w:t>https://m.edsoo.ru/f46e3aff</w:t>
            </w:r>
            <w:r>
              <w:rPr>
                <w:rFonts w:ascii="Times New Roman" w:hAnsi="Times New Roman"/>
                <w:b w:val="0"/>
                <w:i w:val="0"/>
                <w:color w:val="0000FF"/>
                <w:sz w:val="22"/>
                <w:u w:val="single"/>
              </w:rPr>
              <w:fldChar w:fldCharType="end"/>
            </w:r>
          </w:p>
        </w:tc>
      </w:tr>
      <w:tr w14:paraId="741335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393A2FB">
            <w:pPr>
              <w:spacing w:before="0" w:after="0"/>
              <w:ind w:left="0"/>
              <w:jc w:val="left"/>
            </w:pPr>
            <w:r>
              <w:rPr>
                <w:rFonts w:ascii="Times New Roman" w:hAnsi="Times New Roman"/>
                <w:b w:val="0"/>
                <w:i w:val="0"/>
                <w:color w:val="000000"/>
                <w:sz w:val="24"/>
              </w:rPr>
              <w:t>27</w:t>
            </w:r>
          </w:p>
        </w:tc>
        <w:tc>
          <w:tcPr>
            <w:tcW w:w="3256" w:type="dxa"/>
            <w:tcMar>
              <w:top w:w="50" w:type="dxa"/>
              <w:left w:w="100" w:type="dxa"/>
            </w:tcMar>
            <w:vAlign w:val="center"/>
          </w:tcPr>
          <w:p w14:paraId="621A6A2C">
            <w:pPr>
              <w:spacing w:before="0" w:after="0"/>
              <w:ind w:left="135"/>
              <w:jc w:val="left"/>
            </w:pPr>
            <w:r>
              <w:rPr>
                <w:rFonts w:ascii="Times New Roman" w:hAnsi="Times New Roman"/>
                <w:b w:val="0"/>
                <w:i w:val="0"/>
                <w:color w:val="000000"/>
                <w:sz w:val="24"/>
              </w:rPr>
              <w:t>Любовная лирика Ф.И.Тютчева</w:t>
            </w:r>
          </w:p>
        </w:tc>
        <w:tc>
          <w:tcPr>
            <w:tcW w:w="805" w:type="dxa"/>
            <w:tcMar>
              <w:top w:w="50" w:type="dxa"/>
              <w:left w:w="100" w:type="dxa"/>
            </w:tcMar>
            <w:vAlign w:val="center"/>
          </w:tcPr>
          <w:p w14:paraId="540C00E5">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5A14163">
            <w:pPr>
              <w:spacing w:before="0" w:after="0" w:line="276" w:lineRule="auto"/>
              <w:ind w:left="135"/>
              <w:jc w:val="center"/>
            </w:pPr>
          </w:p>
        </w:tc>
        <w:tc>
          <w:tcPr>
            <w:tcW w:w="1600" w:type="dxa"/>
            <w:tcMar>
              <w:top w:w="50" w:type="dxa"/>
              <w:left w:w="100" w:type="dxa"/>
            </w:tcMar>
            <w:vAlign w:val="center"/>
          </w:tcPr>
          <w:p w14:paraId="6A96369A">
            <w:pPr>
              <w:spacing w:before="0" w:after="0" w:line="276" w:lineRule="auto"/>
              <w:ind w:left="135"/>
              <w:jc w:val="center"/>
            </w:pPr>
          </w:p>
        </w:tc>
        <w:tc>
          <w:tcPr>
            <w:tcW w:w="1131" w:type="dxa"/>
            <w:tcMar>
              <w:top w:w="50" w:type="dxa"/>
              <w:left w:w="100" w:type="dxa"/>
            </w:tcMar>
            <w:vAlign w:val="center"/>
          </w:tcPr>
          <w:p w14:paraId="7D4E80DF">
            <w:pPr>
              <w:spacing w:before="0" w:after="0"/>
              <w:ind w:left="135"/>
              <w:jc w:val="left"/>
            </w:pPr>
          </w:p>
        </w:tc>
        <w:tc>
          <w:tcPr>
            <w:tcW w:w="1948" w:type="dxa"/>
            <w:tcMar>
              <w:top w:w="50" w:type="dxa"/>
              <w:left w:w="100" w:type="dxa"/>
            </w:tcMar>
            <w:vAlign w:val="center"/>
          </w:tcPr>
          <w:p w14:paraId="2E7F787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"https://m.edsoo.ru/e6e2637d" \h </w:instrText>
            </w:r>
            <w:r>
              <w:fldChar w:fldCharType="separate"/>
            </w:r>
            <w:r>
              <w:rPr>
                <w:rFonts w:ascii="Times New Roman" w:hAnsi="Times New Roman"/>
                <w:b w:val="0"/>
                <w:i w:val="0"/>
                <w:color w:val="0000FF"/>
                <w:sz w:val="22"/>
                <w:u w:val="single"/>
              </w:rPr>
              <w:t>https://m.edsoo.ru/e6e2637d</w:t>
            </w:r>
            <w:r>
              <w:rPr>
                <w:rFonts w:ascii="Times New Roman" w:hAnsi="Times New Roman"/>
                <w:b w:val="0"/>
                <w:i w:val="0"/>
                <w:color w:val="0000FF"/>
                <w:sz w:val="22"/>
                <w:u w:val="single"/>
              </w:rPr>
              <w:fldChar w:fldCharType="end"/>
            </w:r>
          </w:p>
        </w:tc>
      </w:tr>
      <w:tr w14:paraId="50549D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5E76255">
            <w:pPr>
              <w:spacing w:before="0" w:after="0"/>
              <w:ind w:left="0"/>
              <w:jc w:val="left"/>
            </w:pPr>
            <w:r>
              <w:rPr>
                <w:rFonts w:ascii="Times New Roman" w:hAnsi="Times New Roman"/>
                <w:b w:val="0"/>
                <w:i w:val="0"/>
                <w:color w:val="000000"/>
                <w:sz w:val="24"/>
              </w:rPr>
              <w:t>28</w:t>
            </w:r>
          </w:p>
        </w:tc>
        <w:tc>
          <w:tcPr>
            <w:tcW w:w="3256" w:type="dxa"/>
            <w:tcMar>
              <w:top w:w="50" w:type="dxa"/>
              <w:left w:w="100" w:type="dxa"/>
            </w:tcMar>
            <w:vAlign w:val="center"/>
          </w:tcPr>
          <w:p w14:paraId="28529D13">
            <w:pPr>
              <w:spacing w:before="0" w:after="0"/>
              <w:ind w:left="135"/>
              <w:jc w:val="left"/>
            </w:pPr>
            <w:r>
              <w:rPr>
                <w:rFonts w:ascii="Times New Roman" w:hAnsi="Times New Roman"/>
                <w:b w:val="0"/>
                <w:i w:val="0"/>
                <w:color w:val="000000"/>
                <w:sz w:val="24"/>
              </w:rPr>
              <w:t>Развитие речи. Анализ лирического произведения Ф.И.Тютчева</w:t>
            </w:r>
          </w:p>
        </w:tc>
        <w:tc>
          <w:tcPr>
            <w:tcW w:w="805" w:type="dxa"/>
            <w:tcMar>
              <w:top w:w="50" w:type="dxa"/>
              <w:left w:w="100" w:type="dxa"/>
            </w:tcMar>
            <w:vAlign w:val="center"/>
          </w:tcPr>
          <w:p w14:paraId="5E3D2601">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9B8E868">
            <w:pPr>
              <w:spacing w:before="0" w:after="0" w:line="276" w:lineRule="auto"/>
              <w:ind w:left="135"/>
              <w:jc w:val="center"/>
            </w:pPr>
          </w:p>
        </w:tc>
        <w:tc>
          <w:tcPr>
            <w:tcW w:w="1600" w:type="dxa"/>
            <w:tcMar>
              <w:top w:w="50" w:type="dxa"/>
              <w:left w:w="100" w:type="dxa"/>
            </w:tcMar>
            <w:vAlign w:val="center"/>
          </w:tcPr>
          <w:p w14:paraId="36FEC75F">
            <w:pPr>
              <w:spacing w:before="0" w:after="0" w:line="276" w:lineRule="auto"/>
              <w:ind w:left="135"/>
              <w:jc w:val="center"/>
            </w:pPr>
          </w:p>
        </w:tc>
        <w:tc>
          <w:tcPr>
            <w:tcW w:w="1131" w:type="dxa"/>
            <w:tcMar>
              <w:top w:w="50" w:type="dxa"/>
              <w:left w:w="100" w:type="dxa"/>
            </w:tcMar>
            <w:vAlign w:val="center"/>
          </w:tcPr>
          <w:p w14:paraId="1FDE524A">
            <w:pPr>
              <w:spacing w:before="0" w:after="0"/>
              <w:ind w:left="135"/>
              <w:jc w:val="left"/>
            </w:pPr>
          </w:p>
        </w:tc>
        <w:tc>
          <w:tcPr>
            <w:tcW w:w="1948" w:type="dxa"/>
            <w:tcMar>
              <w:top w:w="50" w:type="dxa"/>
              <w:left w:w="100" w:type="dxa"/>
            </w:tcMar>
            <w:vAlign w:val="center"/>
          </w:tcPr>
          <w:p w14:paraId="27B8D5D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"https://m.edsoo.ru/9f46e13e" \h </w:instrText>
            </w:r>
            <w:r>
              <w:fldChar w:fldCharType="separate"/>
            </w:r>
            <w:r>
              <w:rPr>
                <w:rFonts w:ascii="Times New Roman" w:hAnsi="Times New Roman"/>
                <w:b w:val="0"/>
                <w:i w:val="0"/>
                <w:color w:val="0000FF"/>
                <w:sz w:val="22"/>
                <w:u w:val="single"/>
              </w:rPr>
              <w:t>https://m.edsoo.ru/9f46e13e</w:t>
            </w:r>
            <w:r>
              <w:rPr>
                <w:rFonts w:ascii="Times New Roman" w:hAnsi="Times New Roman"/>
                <w:b w:val="0"/>
                <w:i w:val="0"/>
                <w:color w:val="0000FF"/>
                <w:sz w:val="22"/>
                <w:u w:val="single"/>
              </w:rPr>
              <w:fldChar w:fldCharType="end"/>
            </w:r>
          </w:p>
        </w:tc>
      </w:tr>
      <w:tr w14:paraId="139EBB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21CA635">
            <w:pPr>
              <w:spacing w:before="0" w:after="0"/>
              <w:ind w:left="0"/>
              <w:jc w:val="left"/>
            </w:pPr>
            <w:r>
              <w:rPr>
                <w:rFonts w:ascii="Times New Roman" w:hAnsi="Times New Roman"/>
                <w:b w:val="0"/>
                <w:i w:val="0"/>
                <w:color w:val="000000"/>
                <w:sz w:val="24"/>
              </w:rPr>
              <w:t>29</w:t>
            </w:r>
          </w:p>
        </w:tc>
        <w:tc>
          <w:tcPr>
            <w:tcW w:w="3256" w:type="dxa"/>
            <w:tcMar>
              <w:top w:w="50" w:type="dxa"/>
              <w:left w:w="100" w:type="dxa"/>
            </w:tcMar>
            <w:vAlign w:val="center"/>
          </w:tcPr>
          <w:p w14:paraId="4F364D9C">
            <w:pPr>
              <w:spacing w:before="0" w:after="0"/>
              <w:ind w:left="135"/>
              <w:jc w:val="left"/>
            </w:pPr>
            <w:r>
              <w:rPr>
                <w:rFonts w:ascii="Times New Roman" w:hAnsi="Times New Roman"/>
                <w:b w:val="0"/>
                <w:i w:val="0"/>
                <w:color w:val="000000"/>
                <w:sz w:val="24"/>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14:paraId="5E336B29">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95FCB46">
            <w:pPr>
              <w:spacing w:before="0" w:after="0" w:line="276" w:lineRule="auto"/>
              <w:ind w:left="135"/>
              <w:jc w:val="center"/>
            </w:pPr>
          </w:p>
        </w:tc>
        <w:tc>
          <w:tcPr>
            <w:tcW w:w="1600" w:type="dxa"/>
            <w:tcMar>
              <w:top w:w="50" w:type="dxa"/>
              <w:left w:w="100" w:type="dxa"/>
            </w:tcMar>
            <w:vAlign w:val="center"/>
          </w:tcPr>
          <w:p w14:paraId="70355148">
            <w:pPr>
              <w:spacing w:before="0" w:after="0" w:line="276" w:lineRule="auto"/>
              <w:ind w:left="135"/>
              <w:jc w:val="center"/>
            </w:pPr>
          </w:p>
        </w:tc>
        <w:tc>
          <w:tcPr>
            <w:tcW w:w="1131" w:type="dxa"/>
            <w:tcMar>
              <w:top w:w="50" w:type="dxa"/>
              <w:left w:w="100" w:type="dxa"/>
            </w:tcMar>
            <w:vAlign w:val="center"/>
          </w:tcPr>
          <w:p w14:paraId="1DAE6A66">
            <w:pPr>
              <w:spacing w:before="0" w:after="0"/>
              <w:ind w:left="135"/>
              <w:jc w:val="left"/>
            </w:pPr>
          </w:p>
        </w:tc>
        <w:tc>
          <w:tcPr>
            <w:tcW w:w="1948" w:type="dxa"/>
            <w:tcMar>
              <w:top w:w="50" w:type="dxa"/>
              <w:left w:w="100" w:type="dxa"/>
            </w:tcMar>
            <w:vAlign w:val="center"/>
          </w:tcPr>
          <w:p w14:paraId="343DE80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"https://m.edsoo.ru/d94a8edc" \h </w:instrText>
            </w:r>
            <w:r>
              <w:fldChar w:fldCharType="separate"/>
            </w:r>
            <w:r>
              <w:rPr>
                <w:rFonts w:ascii="Times New Roman" w:hAnsi="Times New Roman"/>
                <w:b w:val="0"/>
                <w:i w:val="0"/>
                <w:color w:val="0000FF"/>
                <w:sz w:val="22"/>
                <w:u w:val="single"/>
              </w:rPr>
              <w:t>https://m.edsoo.ru/d94a8edc</w:t>
            </w:r>
            <w:r>
              <w:rPr>
                <w:rFonts w:ascii="Times New Roman" w:hAnsi="Times New Roman"/>
                <w:b w:val="0"/>
                <w:i w:val="0"/>
                <w:color w:val="0000FF"/>
                <w:sz w:val="22"/>
                <w:u w:val="single"/>
              </w:rPr>
              <w:fldChar w:fldCharType="end"/>
            </w:r>
          </w:p>
        </w:tc>
      </w:tr>
      <w:tr w14:paraId="6102D2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E1A617C">
            <w:pPr>
              <w:spacing w:before="0" w:after="0"/>
              <w:ind w:left="0"/>
              <w:jc w:val="left"/>
            </w:pPr>
            <w:r>
              <w:rPr>
                <w:rFonts w:ascii="Times New Roman" w:hAnsi="Times New Roman"/>
                <w:b w:val="0"/>
                <w:i w:val="0"/>
                <w:color w:val="000000"/>
                <w:sz w:val="24"/>
              </w:rPr>
              <w:t>30</w:t>
            </w:r>
          </w:p>
        </w:tc>
        <w:tc>
          <w:tcPr>
            <w:tcW w:w="3256" w:type="dxa"/>
            <w:tcMar>
              <w:top w:w="50" w:type="dxa"/>
              <w:left w:w="100" w:type="dxa"/>
            </w:tcMar>
            <w:vAlign w:val="center"/>
          </w:tcPr>
          <w:p w14:paraId="3033A249">
            <w:pPr>
              <w:spacing w:before="0" w:after="0"/>
              <w:ind w:left="135"/>
              <w:jc w:val="left"/>
            </w:pPr>
            <w:r>
              <w:rPr>
                <w:rFonts w:ascii="Times New Roman" w:hAnsi="Times New Roman"/>
                <w:b w:val="0"/>
                <w:i w:val="0"/>
                <w:color w:val="000000"/>
                <w:sz w:val="24"/>
              </w:rPr>
              <w:t>Гражданская поэзия и лирика чувств Н.А.Некрасова</w:t>
            </w:r>
          </w:p>
        </w:tc>
        <w:tc>
          <w:tcPr>
            <w:tcW w:w="805" w:type="dxa"/>
            <w:tcMar>
              <w:top w:w="50" w:type="dxa"/>
              <w:left w:w="100" w:type="dxa"/>
            </w:tcMar>
            <w:vAlign w:val="center"/>
          </w:tcPr>
          <w:p w14:paraId="7368F010">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A3D9FD8">
            <w:pPr>
              <w:spacing w:before="0" w:after="0" w:line="276" w:lineRule="auto"/>
              <w:ind w:left="135"/>
              <w:jc w:val="center"/>
            </w:pPr>
          </w:p>
        </w:tc>
        <w:tc>
          <w:tcPr>
            <w:tcW w:w="1600" w:type="dxa"/>
            <w:tcMar>
              <w:top w:w="50" w:type="dxa"/>
              <w:left w:w="100" w:type="dxa"/>
            </w:tcMar>
            <w:vAlign w:val="center"/>
          </w:tcPr>
          <w:p w14:paraId="4E9D9273">
            <w:pPr>
              <w:spacing w:before="0" w:after="0" w:line="276" w:lineRule="auto"/>
              <w:ind w:left="135"/>
              <w:jc w:val="center"/>
            </w:pPr>
          </w:p>
        </w:tc>
        <w:tc>
          <w:tcPr>
            <w:tcW w:w="1131" w:type="dxa"/>
            <w:tcMar>
              <w:top w:w="50" w:type="dxa"/>
              <w:left w:w="100" w:type="dxa"/>
            </w:tcMar>
            <w:vAlign w:val="center"/>
          </w:tcPr>
          <w:p w14:paraId="5B56B481">
            <w:pPr>
              <w:spacing w:before="0" w:after="0"/>
              <w:ind w:left="135"/>
              <w:jc w:val="left"/>
            </w:pPr>
          </w:p>
        </w:tc>
        <w:tc>
          <w:tcPr>
            <w:tcW w:w="1948" w:type="dxa"/>
            <w:tcMar>
              <w:top w:w="50" w:type="dxa"/>
              <w:left w:w="100" w:type="dxa"/>
            </w:tcMar>
            <w:vAlign w:val="center"/>
          </w:tcPr>
          <w:p w14:paraId="4697E56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"https://m.edsoo.ru/4d9c87fd" \h </w:instrText>
            </w:r>
            <w:r>
              <w:fldChar w:fldCharType="separate"/>
            </w:r>
            <w:r>
              <w:rPr>
                <w:rFonts w:ascii="Times New Roman" w:hAnsi="Times New Roman"/>
                <w:b w:val="0"/>
                <w:i w:val="0"/>
                <w:color w:val="0000FF"/>
                <w:sz w:val="22"/>
                <w:u w:val="single"/>
              </w:rPr>
              <w:t>https://m.edsoo.ru/4d9c87fd</w:t>
            </w:r>
            <w:r>
              <w:rPr>
                <w:rFonts w:ascii="Times New Roman" w:hAnsi="Times New Roman"/>
                <w:b w:val="0"/>
                <w:i w:val="0"/>
                <w:color w:val="0000FF"/>
                <w:sz w:val="22"/>
                <w:u w:val="single"/>
              </w:rPr>
              <w:fldChar w:fldCharType="end"/>
            </w:r>
          </w:p>
        </w:tc>
      </w:tr>
      <w:tr w14:paraId="0D88CF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DBA7AA2">
            <w:pPr>
              <w:spacing w:before="0" w:after="0"/>
              <w:ind w:left="0"/>
              <w:jc w:val="left"/>
            </w:pPr>
            <w:r>
              <w:rPr>
                <w:rFonts w:ascii="Times New Roman" w:hAnsi="Times New Roman"/>
                <w:b w:val="0"/>
                <w:i w:val="0"/>
                <w:color w:val="000000"/>
                <w:sz w:val="24"/>
              </w:rPr>
              <w:t>31</w:t>
            </w:r>
          </w:p>
        </w:tc>
        <w:tc>
          <w:tcPr>
            <w:tcW w:w="3256" w:type="dxa"/>
            <w:tcMar>
              <w:top w:w="50" w:type="dxa"/>
              <w:left w:w="100" w:type="dxa"/>
            </w:tcMar>
            <w:vAlign w:val="center"/>
          </w:tcPr>
          <w:p w14:paraId="1D0DABF9">
            <w:pPr>
              <w:spacing w:before="0" w:after="0"/>
              <w:ind w:left="135"/>
              <w:jc w:val="left"/>
            </w:pPr>
            <w:r>
              <w:rPr>
                <w:rFonts w:ascii="Times New Roman" w:hAnsi="Times New Roman"/>
                <w:b w:val="0"/>
                <w:i w:val="0"/>
                <w:color w:val="000000"/>
                <w:sz w:val="24"/>
              </w:rPr>
              <w:t>Развитие речи. Анализ лирического произведения Н.А.Некрасова</w:t>
            </w:r>
          </w:p>
        </w:tc>
        <w:tc>
          <w:tcPr>
            <w:tcW w:w="805" w:type="dxa"/>
            <w:tcMar>
              <w:top w:w="50" w:type="dxa"/>
              <w:left w:w="100" w:type="dxa"/>
            </w:tcMar>
            <w:vAlign w:val="center"/>
          </w:tcPr>
          <w:p w14:paraId="0FF86EEF">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50F1F7E1">
            <w:pPr>
              <w:spacing w:before="0" w:after="0" w:line="276" w:lineRule="auto"/>
              <w:ind w:left="135"/>
              <w:jc w:val="center"/>
            </w:pPr>
          </w:p>
        </w:tc>
        <w:tc>
          <w:tcPr>
            <w:tcW w:w="1600" w:type="dxa"/>
            <w:tcMar>
              <w:top w:w="50" w:type="dxa"/>
              <w:left w:w="100" w:type="dxa"/>
            </w:tcMar>
            <w:vAlign w:val="center"/>
          </w:tcPr>
          <w:p w14:paraId="5011A973">
            <w:pPr>
              <w:spacing w:before="0" w:after="0" w:line="276" w:lineRule="auto"/>
              <w:ind w:left="135"/>
              <w:jc w:val="center"/>
            </w:pPr>
          </w:p>
        </w:tc>
        <w:tc>
          <w:tcPr>
            <w:tcW w:w="1131" w:type="dxa"/>
            <w:tcMar>
              <w:top w:w="50" w:type="dxa"/>
              <w:left w:w="100" w:type="dxa"/>
            </w:tcMar>
            <w:vAlign w:val="center"/>
          </w:tcPr>
          <w:p w14:paraId="26A7FE99">
            <w:pPr>
              <w:spacing w:before="0" w:after="0"/>
              <w:ind w:left="135"/>
              <w:jc w:val="left"/>
            </w:pPr>
          </w:p>
        </w:tc>
        <w:tc>
          <w:tcPr>
            <w:tcW w:w="1948" w:type="dxa"/>
            <w:tcMar>
              <w:top w:w="50" w:type="dxa"/>
              <w:left w:w="100" w:type="dxa"/>
            </w:tcMar>
            <w:vAlign w:val="center"/>
          </w:tcPr>
          <w:p w14:paraId="4E82A38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"https://m.edsoo.ru/ab0ee46b" \h </w:instrText>
            </w:r>
            <w:r>
              <w:fldChar w:fldCharType="separate"/>
            </w:r>
            <w:r>
              <w:rPr>
                <w:rFonts w:ascii="Times New Roman" w:hAnsi="Times New Roman"/>
                <w:b w:val="0"/>
                <w:i w:val="0"/>
                <w:color w:val="0000FF"/>
                <w:sz w:val="22"/>
                <w:u w:val="single"/>
              </w:rPr>
              <w:t>https://m.edsoo.ru/ab0ee46b</w:t>
            </w:r>
            <w:r>
              <w:rPr>
                <w:rFonts w:ascii="Times New Roman" w:hAnsi="Times New Roman"/>
                <w:b w:val="0"/>
                <w:i w:val="0"/>
                <w:color w:val="0000FF"/>
                <w:sz w:val="22"/>
                <w:u w:val="single"/>
              </w:rPr>
              <w:fldChar w:fldCharType="end"/>
            </w:r>
          </w:p>
        </w:tc>
      </w:tr>
      <w:tr w14:paraId="4B5BAA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43CF752">
            <w:pPr>
              <w:spacing w:before="0" w:after="0"/>
              <w:ind w:left="0"/>
              <w:jc w:val="left"/>
            </w:pPr>
            <w:r>
              <w:rPr>
                <w:rFonts w:ascii="Times New Roman" w:hAnsi="Times New Roman"/>
                <w:b w:val="0"/>
                <w:i w:val="0"/>
                <w:color w:val="000000"/>
                <w:sz w:val="24"/>
              </w:rPr>
              <w:t>32</w:t>
            </w:r>
          </w:p>
        </w:tc>
        <w:tc>
          <w:tcPr>
            <w:tcW w:w="3256" w:type="dxa"/>
            <w:tcMar>
              <w:top w:w="50" w:type="dxa"/>
              <w:left w:w="100" w:type="dxa"/>
            </w:tcMar>
            <w:vAlign w:val="center"/>
          </w:tcPr>
          <w:p w14:paraId="3B0EAFA8">
            <w:pPr>
              <w:spacing w:before="0" w:after="0"/>
              <w:ind w:left="135"/>
              <w:jc w:val="left"/>
            </w:pPr>
            <w:r>
              <w:rPr>
                <w:rFonts w:ascii="Times New Roman" w:hAnsi="Times New Roman"/>
                <w:b w:val="0"/>
                <w:i w:val="0"/>
                <w:color w:val="000000"/>
                <w:sz w:val="24"/>
              </w:rPr>
              <w:t>История создания поэмы Н.А.Некрасова «Кому на Руси жить хорошо». Особенности жанра, сюжета и композиции. Фольклорная основа произведения</w:t>
            </w:r>
          </w:p>
        </w:tc>
        <w:tc>
          <w:tcPr>
            <w:tcW w:w="805" w:type="dxa"/>
            <w:tcMar>
              <w:top w:w="50" w:type="dxa"/>
              <w:left w:w="100" w:type="dxa"/>
            </w:tcMar>
            <w:vAlign w:val="center"/>
          </w:tcPr>
          <w:p w14:paraId="32916431">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D9D25AB">
            <w:pPr>
              <w:spacing w:before="0" w:after="0" w:line="276" w:lineRule="auto"/>
              <w:ind w:left="135"/>
              <w:jc w:val="center"/>
            </w:pPr>
          </w:p>
        </w:tc>
        <w:tc>
          <w:tcPr>
            <w:tcW w:w="1600" w:type="dxa"/>
            <w:tcMar>
              <w:top w:w="50" w:type="dxa"/>
              <w:left w:w="100" w:type="dxa"/>
            </w:tcMar>
            <w:vAlign w:val="center"/>
          </w:tcPr>
          <w:p w14:paraId="4821F59E">
            <w:pPr>
              <w:spacing w:before="0" w:after="0" w:line="276" w:lineRule="auto"/>
              <w:ind w:left="135"/>
              <w:jc w:val="center"/>
            </w:pPr>
          </w:p>
        </w:tc>
        <w:tc>
          <w:tcPr>
            <w:tcW w:w="1131" w:type="dxa"/>
            <w:tcMar>
              <w:top w:w="50" w:type="dxa"/>
              <w:left w:w="100" w:type="dxa"/>
            </w:tcMar>
            <w:vAlign w:val="center"/>
          </w:tcPr>
          <w:p w14:paraId="672D9FC3">
            <w:pPr>
              <w:spacing w:before="0" w:after="0"/>
              <w:ind w:left="135"/>
              <w:jc w:val="left"/>
            </w:pPr>
          </w:p>
        </w:tc>
        <w:tc>
          <w:tcPr>
            <w:tcW w:w="1948" w:type="dxa"/>
            <w:tcMar>
              <w:top w:w="50" w:type="dxa"/>
              <w:left w:w="100" w:type="dxa"/>
            </w:tcMar>
            <w:vAlign w:val="center"/>
          </w:tcPr>
          <w:p w14:paraId="23AB263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"https://m.edsoo.ru/fc94db83" \h </w:instrText>
            </w:r>
            <w:r>
              <w:fldChar w:fldCharType="separate"/>
            </w:r>
            <w:r>
              <w:rPr>
                <w:rFonts w:ascii="Times New Roman" w:hAnsi="Times New Roman"/>
                <w:b w:val="0"/>
                <w:i w:val="0"/>
                <w:color w:val="0000FF"/>
                <w:sz w:val="22"/>
                <w:u w:val="single"/>
              </w:rPr>
              <w:t>https://m.edsoo.ru/fc94db83</w:t>
            </w:r>
            <w:r>
              <w:rPr>
                <w:rFonts w:ascii="Times New Roman" w:hAnsi="Times New Roman"/>
                <w:b w:val="0"/>
                <w:i w:val="0"/>
                <w:color w:val="0000FF"/>
                <w:sz w:val="22"/>
                <w:u w:val="single"/>
              </w:rPr>
              <w:fldChar w:fldCharType="end"/>
            </w:r>
          </w:p>
        </w:tc>
      </w:tr>
      <w:tr w14:paraId="1B9FBC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7398233">
            <w:pPr>
              <w:spacing w:before="0" w:after="0"/>
              <w:ind w:left="0"/>
              <w:jc w:val="left"/>
            </w:pPr>
            <w:r>
              <w:rPr>
                <w:rFonts w:ascii="Times New Roman" w:hAnsi="Times New Roman"/>
                <w:b w:val="0"/>
                <w:i w:val="0"/>
                <w:color w:val="000000"/>
                <w:sz w:val="24"/>
              </w:rPr>
              <w:t>33</w:t>
            </w:r>
          </w:p>
        </w:tc>
        <w:tc>
          <w:tcPr>
            <w:tcW w:w="3256" w:type="dxa"/>
            <w:tcMar>
              <w:top w:w="50" w:type="dxa"/>
              <w:left w:w="100" w:type="dxa"/>
            </w:tcMar>
            <w:vAlign w:val="center"/>
          </w:tcPr>
          <w:p w14:paraId="4B534456">
            <w:pPr>
              <w:spacing w:before="0" w:after="0"/>
              <w:ind w:left="135"/>
              <w:jc w:val="left"/>
            </w:pPr>
            <w:r>
              <w:rPr>
                <w:rFonts w:ascii="Times New Roman" w:hAnsi="Times New Roman"/>
                <w:b w:val="0"/>
                <w:i w:val="0"/>
                <w:color w:val="000000"/>
                <w:sz w:val="24"/>
              </w:rPr>
              <w:t>Многообразие народных типов в галерее персонажей «Кому на Руси жить хорошо»</w:t>
            </w:r>
          </w:p>
        </w:tc>
        <w:tc>
          <w:tcPr>
            <w:tcW w:w="805" w:type="dxa"/>
            <w:tcMar>
              <w:top w:w="50" w:type="dxa"/>
              <w:left w:w="100" w:type="dxa"/>
            </w:tcMar>
            <w:vAlign w:val="center"/>
          </w:tcPr>
          <w:p w14:paraId="4FDF2ED7">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CDBDF1B">
            <w:pPr>
              <w:spacing w:before="0" w:after="0" w:line="276" w:lineRule="auto"/>
              <w:ind w:left="135"/>
              <w:jc w:val="center"/>
            </w:pPr>
          </w:p>
        </w:tc>
        <w:tc>
          <w:tcPr>
            <w:tcW w:w="1600" w:type="dxa"/>
            <w:tcMar>
              <w:top w:w="50" w:type="dxa"/>
              <w:left w:w="100" w:type="dxa"/>
            </w:tcMar>
            <w:vAlign w:val="center"/>
          </w:tcPr>
          <w:p w14:paraId="2C0E973B">
            <w:pPr>
              <w:spacing w:before="0" w:after="0" w:line="276" w:lineRule="auto"/>
              <w:ind w:left="135"/>
              <w:jc w:val="center"/>
            </w:pPr>
          </w:p>
        </w:tc>
        <w:tc>
          <w:tcPr>
            <w:tcW w:w="1131" w:type="dxa"/>
            <w:tcMar>
              <w:top w:w="50" w:type="dxa"/>
              <w:left w:w="100" w:type="dxa"/>
            </w:tcMar>
            <w:vAlign w:val="center"/>
          </w:tcPr>
          <w:p w14:paraId="563230F4">
            <w:pPr>
              <w:spacing w:before="0" w:after="0"/>
              <w:ind w:left="135"/>
              <w:jc w:val="left"/>
            </w:pPr>
          </w:p>
        </w:tc>
        <w:tc>
          <w:tcPr>
            <w:tcW w:w="1948" w:type="dxa"/>
            <w:tcMar>
              <w:top w:w="50" w:type="dxa"/>
              <w:left w:w="100" w:type="dxa"/>
            </w:tcMar>
            <w:vAlign w:val="center"/>
          </w:tcPr>
          <w:p w14:paraId="24949C1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"https://m.edsoo.ru/38fb8ca5" \h </w:instrText>
            </w:r>
            <w:r>
              <w:fldChar w:fldCharType="separate"/>
            </w:r>
            <w:r>
              <w:rPr>
                <w:rFonts w:ascii="Times New Roman" w:hAnsi="Times New Roman"/>
                <w:b w:val="0"/>
                <w:i w:val="0"/>
                <w:color w:val="0000FF"/>
                <w:sz w:val="22"/>
                <w:u w:val="single"/>
              </w:rPr>
              <w:t>https://m.edsoo.ru/38fb8ca5</w:t>
            </w:r>
            <w:r>
              <w:rPr>
                <w:rFonts w:ascii="Times New Roman" w:hAnsi="Times New Roman"/>
                <w:b w:val="0"/>
                <w:i w:val="0"/>
                <w:color w:val="0000FF"/>
                <w:sz w:val="22"/>
                <w:u w:val="single"/>
              </w:rPr>
              <w:fldChar w:fldCharType="end"/>
            </w:r>
          </w:p>
        </w:tc>
      </w:tr>
      <w:tr w14:paraId="2B3CF0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D41C279">
            <w:pPr>
              <w:spacing w:before="0" w:after="0"/>
              <w:ind w:left="0"/>
              <w:jc w:val="left"/>
            </w:pPr>
            <w:r>
              <w:rPr>
                <w:rFonts w:ascii="Times New Roman" w:hAnsi="Times New Roman"/>
                <w:b w:val="0"/>
                <w:i w:val="0"/>
                <w:color w:val="000000"/>
                <w:sz w:val="24"/>
              </w:rPr>
              <w:t>34</w:t>
            </w:r>
          </w:p>
        </w:tc>
        <w:tc>
          <w:tcPr>
            <w:tcW w:w="3256" w:type="dxa"/>
            <w:tcMar>
              <w:top w:w="50" w:type="dxa"/>
              <w:left w:w="100" w:type="dxa"/>
            </w:tcMar>
            <w:vAlign w:val="center"/>
          </w:tcPr>
          <w:p w14:paraId="37EF92A1">
            <w:pPr>
              <w:spacing w:before="0" w:after="0"/>
              <w:ind w:left="135"/>
              <w:jc w:val="left"/>
            </w:pPr>
            <w:r>
              <w:rPr>
                <w:rFonts w:ascii="Times New Roman" w:hAnsi="Times New Roman"/>
                <w:b w:val="0"/>
                <w:i w:val="0"/>
                <w:color w:val="000000"/>
                <w:sz w:val="24"/>
              </w:rPr>
              <w:t>Проблемы счастья и смысла жизни в поэме «Кому на Руси жить хорошо»</w:t>
            </w:r>
          </w:p>
        </w:tc>
        <w:tc>
          <w:tcPr>
            <w:tcW w:w="805" w:type="dxa"/>
            <w:tcMar>
              <w:top w:w="50" w:type="dxa"/>
              <w:left w:w="100" w:type="dxa"/>
            </w:tcMar>
            <w:vAlign w:val="center"/>
          </w:tcPr>
          <w:p w14:paraId="0663E079">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196602A">
            <w:pPr>
              <w:spacing w:before="0" w:after="0" w:line="276" w:lineRule="auto"/>
              <w:ind w:left="135"/>
              <w:jc w:val="center"/>
            </w:pPr>
          </w:p>
        </w:tc>
        <w:tc>
          <w:tcPr>
            <w:tcW w:w="1600" w:type="dxa"/>
            <w:tcMar>
              <w:top w:w="50" w:type="dxa"/>
              <w:left w:w="100" w:type="dxa"/>
            </w:tcMar>
            <w:vAlign w:val="center"/>
          </w:tcPr>
          <w:p w14:paraId="7201E594">
            <w:pPr>
              <w:spacing w:before="0" w:after="0" w:line="276" w:lineRule="auto"/>
              <w:ind w:left="135"/>
              <w:jc w:val="center"/>
            </w:pPr>
          </w:p>
        </w:tc>
        <w:tc>
          <w:tcPr>
            <w:tcW w:w="1131" w:type="dxa"/>
            <w:tcMar>
              <w:top w:w="50" w:type="dxa"/>
              <w:left w:w="100" w:type="dxa"/>
            </w:tcMar>
            <w:vAlign w:val="center"/>
          </w:tcPr>
          <w:p w14:paraId="5B0248D9">
            <w:pPr>
              <w:spacing w:before="0" w:after="0"/>
              <w:ind w:left="135"/>
              <w:jc w:val="left"/>
            </w:pPr>
          </w:p>
        </w:tc>
        <w:tc>
          <w:tcPr>
            <w:tcW w:w="1948" w:type="dxa"/>
            <w:tcMar>
              <w:top w:w="50" w:type="dxa"/>
              <w:left w:w="100" w:type="dxa"/>
            </w:tcMar>
            <w:vAlign w:val="center"/>
          </w:tcPr>
          <w:p w14:paraId="091FB4E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"https://m.edsoo.ru/6409d788" \h </w:instrText>
            </w:r>
            <w:r>
              <w:fldChar w:fldCharType="separate"/>
            </w:r>
            <w:r>
              <w:rPr>
                <w:rFonts w:ascii="Times New Roman" w:hAnsi="Times New Roman"/>
                <w:b w:val="0"/>
                <w:i w:val="0"/>
                <w:color w:val="0000FF"/>
                <w:sz w:val="22"/>
                <w:u w:val="single"/>
              </w:rPr>
              <w:t>https://m.edsoo.ru/6409d788</w:t>
            </w:r>
            <w:r>
              <w:rPr>
                <w:rFonts w:ascii="Times New Roman" w:hAnsi="Times New Roman"/>
                <w:b w:val="0"/>
                <w:i w:val="0"/>
                <w:color w:val="0000FF"/>
                <w:sz w:val="22"/>
                <w:u w:val="single"/>
              </w:rPr>
              <w:fldChar w:fldCharType="end"/>
            </w:r>
          </w:p>
        </w:tc>
      </w:tr>
      <w:tr w14:paraId="73B531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088306B">
            <w:pPr>
              <w:spacing w:before="0" w:after="0"/>
              <w:ind w:left="0"/>
              <w:jc w:val="left"/>
            </w:pPr>
            <w:r>
              <w:rPr>
                <w:rFonts w:ascii="Times New Roman" w:hAnsi="Times New Roman"/>
                <w:b w:val="0"/>
                <w:i w:val="0"/>
                <w:color w:val="000000"/>
                <w:sz w:val="24"/>
              </w:rPr>
              <w:t>35</w:t>
            </w:r>
          </w:p>
        </w:tc>
        <w:tc>
          <w:tcPr>
            <w:tcW w:w="3256" w:type="dxa"/>
            <w:tcMar>
              <w:top w:w="50" w:type="dxa"/>
              <w:left w:w="100" w:type="dxa"/>
            </w:tcMar>
            <w:vAlign w:val="center"/>
          </w:tcPr>
          <w:p w14:paraId="446AD59F">
            <w:pPr>
              <w:spacing w:before="0" w:after="0"/>
              <w:ind w:left="135"/>
              <w:jc w:val="left"/>
            </w:pPr>
            <w:r>
              <w:rPr>
                <w:rFonts w:ascii="Times New Roman" w:hAnsi="Times New Roman"/>
                <w:b w:val="0"/>
                <w:i w:val="0"/>
                <w:color w:val="000000"/>
                <w:sz w:val="24"/>
              </w:rPr>
              <w:t>Основные этапы жизни и творчества А. А.Фета. Теория «чистого искусства»</w:t>
            </w:r>
          </w:p>
        </w:tc>
        <w:tc>
          <w:tcPr>
            <w:tcW w:w="805" w:type="dxa"/>
            <w:tcMar>
              <w:top w:w="50" w:type="dxa"/>
              <w:left w:w="100" w:type="dxa"/>
            </w:tcMar>
            <w:vAlign w:val="center"/>
          </w:tcPr>
          <w:p w14:paraId="68E878D2">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31F2AEC">
            <w:pPr>
              <w:spacing w:before="0" w:after="0" w:line="276" w:lineRule="auto"/>
              <w:ind w:left="135"/>
              <w:jc w:val="center"/>
            </w:pPr>
          </w:p>
        </w:tc>
        <w:tc>
          <w:tcPr>
            <w:tcW w:w="1600" w:type="dxa"/>
            <w:tcMar>
              <w:top w:w="50" w:type="dxa"/>
              <w:left w:w="100" w:type="dxa"/>
            </w:tcMar>
            <w:vAlign w:val="center"/>
          </w:tcPr>
          <w:p w14:paraId="0025B282">
            <w:pPr>
              <w:spacing w:before="0" w:after="0" w:line="276" w:lineRule="auto"/>
              <w:ind w:left="135"/>
              <w:jc w:val="center"/>
            </w:pPr>
          </w:p>
        </w:tc>
        <w:tc>
          <w:tcPr>
            <w:tcW w:w="1131" w:type="dxa"/>
            <w:tcMar>
              <w:top w:w="50" w:type="dxa"/>
              <w:left w:w="100" w:type="dxa"/>
            </w:tcMar>
            <w:vAlign w:val="center"/>
          </w:tcPr>
          <w:p w14:paraId="21F3FFD4">
            <w:pPr>
              <w:spacing w:before="0" w:after="0"/>
              <w:ind w:left="135"/>
              <w:jc w:val="left"/>
            </w:pPr>
          </w:p>
        </w:tc>
        <w:tc>
          <w:tcPr>
            <w:tcW w:w="1948" w:type="dxa"/>
            <w:tcMar>
              <w:top w:w="50" w:type="dxa"/>
              <w:left w:w="100" w:type="dxa"/>
            </w:tcMar>
            <w:vAlign w:val="center"/>
          </w:tcPr>
          <w:p w14:paraId="2C0AAEF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"https://m.edsoo.ru/0fdcc372" \h </w:instrText>
            </w:r>
            <w:r>
              <w:fldChar w:fldCharType="separate"/>
            </w:r>
            <w:r>
              <w:rPr>
                <w:rFonts w:ascii="Times New Roman" w:hAnsi="Times New Roman"/>
                <w:b w:val="0"/>
                <w:i w:val="0"/>
                <w:color w:val="0000FF"/>
                <w:sz w:val="22"/>
                <w:u w:val="single"/>
              </w:rPr>
              <w:t>https://m.edsoo.ru/0fdcc372</w:t>
            </w:r>
            <w:r>
              <w:rPr>
                <w:rFonts w:ascii="Times New Roman" w:hAnsi="Times New Roman"/>
                <w:b w:val="0"/>
                <w:i w:val="0"/>
                <w:color w:val="0000FF"/>
                <w:sz w:val="22"/>
                <w:u w:val="single"/>
              </w:rPr>
              <w:fldChar w:fldCharType="end"/>
            </w:r>
          </w:p>
        </w:tc>
      </w:tr>
      <w:tr w14:paraId="782F2F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9EDF6CB">
            <w:pPr>
              <w:spacing w:before="0" w:after="0"/>
              <w:ind w:left="0"/>
              <w:jc w:val="left"/>
            </w:pPr>
            <w:r>
              <w:rPr>
                <w:rFonts w:ascii="Times New Roman" w:hAnsi="Times New Roman"/>
                <w:b w:val="0"/>
                <w:i w:val="0"/>
                <w:color w:val="000000"/>
                <w:sz w:val="24"/>
              </w:rPr>
              <w:t>36</w:t>
            </w:r>
          </w:p>
        </w:tc>
        <w:tc>
          <w:tcPr>
            <w:tcW w:w="3256" w:type="dxa"/>
            <w:tcMar>
              <w:top w:w="50" w:type="dxa"/>
              <w:left w:w="100" w:type="dxa"/>
            </w:tcMar>
            <w:vAlign w:val="center"/>
          </w:tcPr>
          <w:p w14:paraId="7AA14D4A">
            <w:pPr>
              <w:spacing w:before="0" w:after="0"/>
              <w:ind w:left="135"/>
              <w:jc w:val="left"/>
            </w:pPr>
            <w:r>
              <w:rPr>
                <w:rFonts w:ascii="Times New Roman" w:hAnsi="Times New Roman"/>
                <w:b w:val="0"/>
                <w:i w:val="0"/>
                <w:color w:val="000000"/>
                <w:sz w:val="24"/>
              </w:rPr>
              <w:t>Человек и природа в лирике А.А.Фета</w:t>
            </w:r>
          </w:p>
        </w:tc>
        <w:tc>
          <w:tcPr>
            <w:tcW w:w="805" w:type="dxa"/>
            <w:tcMar>
              <w:top w:w="50" w:type="dxa"/>
              <w:left w:w="100" w:type="dxa"/>
            </w:tcMar>
            <w:vAlign w:val="center"/>
          </w:tcPr>
          <w:p w14:paraId="4E4EF91A">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685164D">
            <w:pPr>
              <w:spacing w:before="0" w:after="0" w:line="276" w:lineRule="auto"/>
              <w:ind w:left="135"/>
              <w:jc w:val="center"/>
            </w:pPr>
          </w:p>
        </w:tc>
        <w:tc>
          <w:tcPr>
            <w:tcW w:w="1600" w:type="dxa"/>
            <w:tcMar>
              <w:top w:w="50" w:type="dxa"/>
              <w:left w:w="100" w:type="dxa"/>
            </w:tcMar>
            <w:vAlign w:val="center"/>
          </w:tcPr>
          <w:p w14:paraId="236CDCA9">
            <w:pPr>
              <w:spacing w:before="0" w:after="0" w:line="276" w:lineRule="auto"/>
              <w:ind w:left="135"/>
              <w:jc w:val="center"/>
            </w:pPr>
          </w:p>
        </w:tc>
        <w:tc>
          <w:tcPr>
            <w:tcW w:w="1131" w:type="dxa"/>
            <w:tcMar>
              <w:top w:w="50" w:type="dxa"/>
              <w:left w:w="100" w:type="dxa"/>
            </w:tcMar>
            <w:vAlign w:val="center"/>
          </w:tcPr>
          <w:p w14:paraId="79921FC9">
            <w:pPr>
              <w:spacing w:before="0" w:after="0"/>
              <w:ind w:left="135"/>
              <w:jc w:val="left"/>
            </w:pPr>
          </w:p>
        </w:tc>
        <w:tc>
          <w:tcPr>
            <w:tcW w:w="1948" w:type="dxa"/>
            <w:tcMar>
              <w:top w:w="50" w:type="dxa"/>
              <w:left w:w="100" w:type="dxa"/>
            </w:tcMar>
            <w:vAlign w:val="center"/>
          </w:tcPr>
          <w:p w14:paraId="56B3DFA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"https://m.edsoo.ru/2e017055" \h </w:instrText>
            </w:r>
            <w:r>
              <w:fldChar w:fldCharType="separate"/>
            </w:r>
            <w:r>
              <w:rPr>
                <w:rFonts w:ascii="Times New Roman" w:hAnsi="Times New Roman"/>
                <w:b w:val="0"/>
                <w:i w:val="0"/>
                <w:color w:val="0000FF"/>
                <w:sz w:val="22"/>
                <w:u w:val="single"/>
              </w:rPr>
              <w:t>https://m.edsoo.ru/2e017055</w:t>
            </w:r>
            <w:r>
              <w:rPr>
                <w:rFonts w:ascii="Times New Roman" w:hAnsi="Times New Roman"/>
                <w:b w:val="0"/>
                <w:i w:val="0"/>
                <w:color w:val="0000FF"/>
                <w:sz w:val="22"/>
                <w:u w:val="single"/>
              </w:rPr>
              <w:fldChar w:fldCharType="end"/>
            </w:r>
          </w:p>
        </w:tc>
      </w:tr>
      <w:tr w14:paraId="7B8DCF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DE58C1E">
            <w:pPr>
              <w:spacing w:before="0" w:after="0"/>
              <w:ind w:left="0"/>
              <w:jc w:val="left"/>
            </w:pPr>
            <w:r>
              <w:rPr>
                <w:rFonts w:ascii="Times New Roman" w:hAnsi="Times New Roman"/>
                <w:b w:val="0"/>
                <w:i w:val="0"/>
                <w:color w:val="000000"/>
                <w:sz w:val="24"/>
              </w:rPr>
              <w:t>37</w:t>
            </w:r>
          </w:p>
        </w:tc>
        <w:tc>
          <w:tcPr>
            <w:tcW w:w="3256" w:type="dxa"/>
            <w:tcMar>
              <w:top w:w="50" w:type="dxa"/>
              <w:left w:w="100" w:type="dxa"/>
            </w:tcMar>
            <w:vAlign w:val="center"/>
          </w:tcPr>
          <w:p w14:paraId="222970DD">
            <w:pPr>
              <w:spacing w:before="0" w:after="0"/>
              <w:ind w:left="135"/>
              <w:jc w:val="left"/>
            </w:pPr>
            <w:r>
              <w:rPr>
                <w:rFonts w:ascii="Times New Roman" w:hAnsi="Times New Roman"/>
                <w:b w:val="0"/>
                <w:i w:val="0"/>
                <w:color w:val="000000"/>
                <w:sz w:val="24"/>
              </w:rPr>
              <w:t>Художественное мастерство А.А.Фета</w:t>
            </w:r>
          </w:p>
        </w:tc>
        <w:tc>
          <w:tcPr>
            <w:tcW w:w="805" w:type="dxa"/>
            <w:tcMar>
              <w:top w:w="50" w:type="dxa"/>
              <w:left w:w="100" w:type="dxa"/>
            </w:tcMar>
            <w:vAlign w:val="center"/>
          </w:tcPr>
          <w:p w14:paraId="71DD2F17">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53AEBE98">
            <w:pPr>
              <w:spacing w:before="0" w:after="0" w:line="276" w:lineRule="auto"/>
              <w:ind w:left="135"/>
              <w:jc w:val="center"/>
            </w:pPr>
          </w:p>
        </w:tc>
        <w:tc>
          <w:tcPr>
            <w:tcW w:w="1600" w:type="dxa"/>
            <w:tcMar>
              <w:top w:w="50" w:type="dxa"/>
              <w:left w:w="100" w:type="dxa"/>
            </w:tcMar>
            <w:vAlign w:val="center"/>
          </w:tcPr>
          <w:p w14:paraId="4E91A556">
            <w:pPr>
              <w:spacing w:before="0" w:after="0" w:line="276" w:lineRule="auto"/>
              <w:ind w:left="135"/>
              <w:jc w:val="center"/>
            </w:pPr>
          </w:p>
        </w:tc>
        <w:tc>
          <w:tcPr>
            <w:tcW w:w="1131" w:type="dxa"/>
            <w:tcMar>
              <w:top w:w="50" w:type="dxa"/>
              <w:left w:w="100" w:type="dxa"/>
            </w:tcMar>
            <w:vAlign w:val="center"/>
          </w:tcPr>
          <w:p w14:paraId="196A1ECD">
            <w:pPr>
              <w:spacing w:before="0" w:after="0"/>
              <w:ind w:left="135"/>
              <w:jc w:val="left"/>
            </w:pPr>
          </w:p>
        </w:tc>
        <w:tc>
          <w:tcPr>
            <w:tcW w:w="1948" w:type="dxa"/>
            <w:tcMar>
              <w:top w:w="50" w:type="dxa"/>
              <w:left w:w="100" w:type="dxa"/>
            </w:tcMar>
            <w:vAlign w:val="center"/>
          </w:tcPr>
          <w:p w14:paraId="6482752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"https://m.edsoo.ru/278e6a2c" \h </w:instrText>
            </w:r>
            <w:r>
              <w:fldChar w:fldCharType="separate"/>
            </w:r>
            <w:r>
              <w:rPr>
                <w:rFonts w:ascii="Times New Roman" w:hAnsi="Times New Roman"/>
                <w:b w:val="0"/>
                <w:i w:val="0"/>
                <w:color w:val="0000FF"/>
                <w:sz w:val="22"/>
                <w:u w:val="single"/>
              </w:rPr>
              <w:t>https://m.edsoo.ru/278e6a2c</w:t>
            </w:r>
            <w:r>
              <w:rPr>
                <w:rFonts w:ascii="Times New Roman" w:hAnsi="Times New Roman"/>
                <w:b w:val="0"/>
                <w:i w:val="0"/>
                <w:color w:val="0000FF"/>
                <w:sz w:val="22"/>
                <w:u w:val="single"/>
              </w:rPr>
              <w:fldChar w:fldCharType="end"/>
            </w:r>
          </w:p>
        </w:tc>
      </w:tr>
      <w:tr w14:paraId="7B25F8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F79B3AA">
            <w:pPr>
              <w:spacing w:before="0" w:after="0"/>
              <w:ind w:left="0"/>
              <w:jc w:val="left"/>
            </w:pPr>
            <w:r>
              <w:rPr>
                <w:rFonts w:ascii="Times New Roman" w:hAnsi="Times New Roman"/>
                <w:b w:val="0"/>
                <w:i w:val="0"/>
                <w:color w:val="000000"/>
                <w:sz w:val="24"/>
              </w:rPr>
              <w:t>38</w:t>
            </w:r>
          </w:p>
        </w:tc>
        <w:tc>
          <w:tcPr>
            <w:tcW w:w="3256" w:type="dxa"/>
            <w:tcMar>
              <w:top w:w="50" w:type="dxa"/>
              <w:left w:w="100" w:type="dxa"/>
            </w:tcMar>
            <w:vAlign w:val="center"/>
          </w:tcPr>
          <w:p w14:paraId="6BF77F4C">
            <w:pPr>
              <w:spacing w:before="0" w:after="0"/>
              <w:ind w:left="135"/>
              <w:jc w:val="left"/>
            </w:pPr>
            <w:r>
              <w:rPr>
                <w:rFonts w:ascii="Times New Roman" w:hAnsi="Times New Roman"/>
                <w:b w:val="0"/>
                <w:i w:val="0"/>
                <w:color w:val="000000"/>
                <w:sz w:val="24"/>
              </w:rPr>
              <w:t>Развитие речи. Анализ лирического произведения А.А.Фета</w:t>
            </w:r>
          </w:p>
        </w:tc>
        <w:tc>
          <w:tcPr>
            <w:tcW w:w="805" w:type="dxa"/>
            <w:tcMar>
              <w:top w:w="50" w:type="dxa"/>
              <w:left w:w="100" w:type="dxa"/>
            </w:tcMar>
            <w:vAlign w:val="center"/>
          </w:tcPr>
          <w:p w14:paraId="506E49B2">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6894E7F">
            <w:pPr>
              <w:spacing w:before="0" w:after="0" w:line="276" w:lineRule="auto"/>
              <w:ind w:left="135"/>
              <w:jc w:val="center"/>
            </w:pPr>
          </w:p>
        </w:tc>
        <w:tc>
          <w:tcPr>
            <w:tcW w:w="1600" w:type="dxa"/>
            <w:tcMar>
              <w:top w:w="50" w:type="dxa"/>
              <w:left w:w="100" w:type="dxa"/>
            </w:tcMar>
            <w:vAlign w:val="center"/>
          </w:tcPr>
          <w:p w14:paraId="2BC37D74">
            <w:pPr>
              <w:spacing w:before="0" w:after="0" w:line="276" w:lineRule="auto"/>
              <w:ind w:left="135"/>
              <w:jc w:val="center"/>
            </w:pPr>
          </w:p>
        </w:tc>
        <w:tc>
          <w:tcPr>
            <w:tcW w:w="1131" w:type="dxa"/>
            <w:tcMar>
              <w:top w:w="50" w:type="dxa"/>
              <w:left w:w="100" w:type="dxa"/>
            </w:tcMar>
            <w:vAlign w:val="center"/>
          </w:tcPr>
          <w:p w14:paraId="33B1F59E">
            <w:pPr>
              <w:spacing w:before="0" w:after="0"/>
              <w:ind w:left="135"/>
              <w:jc w:val="left"/>
            </w:pPr>
          </w:p>
        </w:tc>
        <w:tc>
          <w:tcPr>
            <w:tcW w:w="1948" w:type="dxa"/>
            <w:tcMar>
              <w:top w:w="50" w:type="dxa"/>
              <w:left w:w="100" w:type="dxa"/>
            </w:tcMar>
            <w:vAlign w:val="center"/>
          </w:tcPr>
          <w:p w14:paraId="20E3F3F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"https://m.edsoo.ru/396f644b" \h </w:instrText>
            </w:r>
            <w:r>
              <w:fldChar w:fldCharType="separate"/>
            </w:r>
            <w:r>
              <w:rPr>
                <w:rFonts w:ascii="Times New Roman" w:hAnsi="Times New Roman"/>
                <w:b w:val="0"/>
                <w:i w:val="0"/>
                <w:color w:val="0000FF"/>
                <w:sz w:val="22"/>
                <w:u w:val="single"/>
              </w:rPr>
              <w:t>https://m.edsoo.ru/396f644b</w:t>
            </w:r>
            <w:r>
              <w:rPr>
                <w:rFonts w:ascii="Times New Roman" w:hAnsi="Times New Roman"/>
                <w:b w:val="0"/>
                <w:i w:val="0"/>
                <w:color w:val="0000FF"/>
                <w:sz w:val="22"/>
                <w:u w:val="single"/>
              </w:rPr>
              <w:fldChar w:fldCharType="end"/>
            </w:r>
          </w:p>
        </w:tc>
      </w:tr>
      <w:tr w14:paraId="685E88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4656F65">
            <w:pPr>
              <w:spacing w:before="0" w:after="0"/>
              <w:ind w:left="0"/>
              <w:jc w:val="left"/>
            </w:pPr>
            <w:r>
              <w:rPr>
                <w:rFonts w:ascii="Times New Roman" w:hAnsi="Times New Roman"/>
                <w:b w:val="0"/>
                <w:i w:val="0"/>
                <w:color w:val="000000"/>
                <w:sz w:val="24"/>
              </w:rPr>
              <w:t>39</w:t>
            </w:r>
          </w:p>
        </w:tc>
        <w:tc>
          <w:tcPr>
            <w:tcW w:w="3256" w:type="dxa"/>
            <w:tcMar>
              <w:top w:w="50" w:type="dxa"/>
              <w:left w:w="100" w:type="dxa"/>
            </w:tcMar>
            <w:vAlign w:val="center"/>
          </w:tcPr>
          <w:p w14:paraId="63BAD3BD">
            <w:pPr>
              <w:spacing w:before="0" w:after="0"/>
              <w:ind w:left="135"/>
              <w:jc w:val="left"/>
            </w:pPr>
            <w:r>
              <w:rPr>
                <w:rFonts w:ascii="Times New Roman" w:hAnsi="Times New Roman"/>
                <w:b w:val="0"/>
                <w:i w:val="0"/>
                <w:color w:val="000000"/>
                <w:sz w:val="24"/>
              </w:rPr>
              <w:t>Подготовка к контрольной работе ответы на проблемный вопрос, сочинение, тесты по поэзии второй половины XIX века</w:t>
            </w:r>
          </w:p>
        </w:tc>
        <w:tc>
          <w:tcPr>
            <w:tcW w:w="805" w:type="dxa"/>
            <w:tcMar>
              <w:top w:w="50" w:type="dxa"/>
              <w:left w:w="100" w:type="dxa"/>
            </w:tcMar>
            <w:vAlign w:val="center"/>
          </w:tcPr>
          <w:p w14:paraId="6CA85FEB">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5FAE2E4">
            <w:pPr>
              <w:spacing w:before="0" w:after="0" w:line="276" w:lineRule="auto"/>
              <w:ind w:left="135"/>
              <w:jc w:val="center"/>
            </w:pPr>
          </w:p>
        </w:tc>
        <w:tc>
          <w:tcPr>
            <w:tcW w:w="1600" w:type="dxa"/>
            <w:tcMar>
              <w:top w:w="50" w:type="dxa"/>
              <w:left w:w="100" w:type="dxa"/>
            </w:tcMar>
            <w:vAlign w:val="center"/>
          </w:tcPr>
          <w:p w14:paraId="2F0EA9A0">
            <w:pPr>
              <w:spacing w:before="0" w:after="0" w:line="276" w:lineRule="auto"/>
              <w:ind w:left="135"/>
              <w:jc w:val="center"/>
            </w:pPr>
          </w:p>
        </w:tc>
        <w:tc>
          <w:tcPr>
            <w:tcW w:w="1131" w:type="dxa"/>
            <w:tcMar>
              <w:top w:w="50" w:type="dxa"/>
              <w:left w:w="100" w:type="dxa"/>
            </w:tcMar>
            <w:vAlign w:val="center"/>
          </w:tcPr>
          <w:p w14:paraId="7BC963D3">
            <w:pPr>
              <w:spacing w:before="0" w:after="0"/>
              <w:ind w:left="135"/>
              <w:jc w:val="left"/>
            </w:pPr>
          </w:p>
        </w:tc>
        <w:tc>
          <w:tcPr>
            <w:tcW w:w="1948" w:type="dxa"/>
            <w:tcMar>
              <w:top w:w="50" w:type="dxa"/>
              <w:left w:w="100" w:type="dxa"/>
            </w:tcMar>
            <w:vAlign w:val="center"/>
          </w:tcPr>
          <w:p w14:paraId="1ACBEA9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"https://m.edsoo.ru/8f005a51" \h </w:instrText>
            </w:r>
            <w:r>
              <w:fldChar w:fldCharType="separate"/>
            </w:r>
            <w:r>
              <w:rPr>
                <w:rFonts w:ascii="Times New Roman" w:hAnsi="Times New Roman"/>
                <w:b w:val="0"/>
                <w:i w:val="0"/>
                <w:color w:val="0000FF"/>
                <w:sz w:val="22"/>
                <w:u w:val="single"/>
              </w:rPr>
              <w:t>https://m.edsoo.ru/8f005a51</w:t>
            </w:r>
            <w:r>
              <w:rPr>
                <w:rFonts w:ascii="Times New Roman" w:hAnsi="Times New Roman"/>
                <w:b w:val="0"/>
                <w:i w:val="0"/>
                <w:color w:val="0000FF"/>
                <w:sz w:val="22"/>
                <w:u w:val="single"/>
              </w:rPr>
              <w:fldChar w:fldCharType="end"/>
            </w:r>
          </w:p>
        </w:tc>
      </w:tr>
      <w:tr w14:paraId="555885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2330530">
            <w:pPr>
              <w:spacing w:before="0" w:after="0"/>
              <w:ind w:left="0"/>
              <w:jc w:val="left"/>
            </w:pPr>
            <w:r>
              <w:rPr>
                <w:rFonts w:ascii="Times New Roman" w:hAnsi="Times New Roman"/>
                <w:b w:val="0"/>
                <w:i w:val="0"/>
                <w:color w:val="000000"/>
                <w:sz w:val="24"/>
              </w:rPr>
              <w:t>40</w:t>
            </w:r>
          </w:p>
        </w:tc>
        <w:tc>
          <w:tcPr>
            <w:tcW w:w="3256" w:type="dxa"/>
            <w:tcMar>
              <w:top w:w="50" w:type="dxa"/>
              <w:left w:w="100" w:type="dxa"/>
            </w:tcMar>
            <w:vAlign w:val="center"/>
          </w:tcPr>
          <w:p w14:paraId="28A22E07">
            <w:pPr>
              <w:spacing w:before="0" w:after="0"/>
              <w:ind w:left="135"/>
              <w:jc w:val="left"/>
            </w:pPr>
            <w:r>
              <w:rPr>
                <w:rFonts w:ascii="Times New Roman" w:hAnsi="Times New Roman"/>
                <w:b w:val="0"/>
                <w:i w:val="0"/>
                <w:color w:val="000000"/>
                <w:sz w:val="24"/>
              </w:rPr>
              <w:t>Контрольная работа письменные ответы, сочинение, тесты по поэзии второй половины XIX века</w:t>
            </w:r>
          </w:p>
        </w:tc>
        <w:tc>
          <w:tcPr>
            <w:tcW w:w="805" w:type="dxa"/>
            <w:tcMar>
              <w:top w:w="50" w:type="dxa"/>
              <w:left w:w="100" w:type="dxa"/>
            </w:tcMar>
            <w:vAlign w:val="center"/>
          </w:tcPr>
          <w:p w14:paraId="1F148539">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2B98227">
            <w:pPr>
              <w:spacing w:before="0" w:after="0" w:line="276" w:lineRule="auto"/>
              <w:ind w:left="135"/>
              <w:jc w:val="center"/>
            </w:pPr>
            <w:r>
              <w:rPr>
                <w:rFonts w:ascii="Times New Roman" w:hAnsi="Times New Roman"/>
                <w:b w:val="0"/>
                <w:i w:val="0"/>
                <w:color w:val="000000"/>
                <w:sz w:val="24"/>
              </w:rPr>
              <w:t xml:space="preserve"> 1 </w:t>
            </w:r>
          </w:p>
        </w:tc>
        <w:tc>
          <w:tcPr>
            <w:tcW w:w="1600" w:type="dxa"/>
            <w:tcMar>
              <w:top w:w="50" w:type="dxa"/>
              <w:left w:w="100" w:type="dxa"/>
            </w:tcMar>
            <w:vAlign w:val="center"/>
          </w:tcPr>
          <w:p w14:paraId="70770B92">
            <w:pPr>
              <w:spacing w:before="0" w:after="0" w:line="276" w:lineRule="auto"/>
              <w:ind w:left="135"/>
              <w:jc w:val="center"/>
            </w:pPr>
          </w:p>
        </w:tc>
        <w:tc>
          <w:tcPr>
            <w:tcW w:w="1131" w:type="dxa"/>
            <w:tcMar>
              <w:top w:w="50" w:type="dxa"/>
              <w:left w:w="100" w:type="dxa"/>
            </w:tcMar>
            <w:vAlign w:val="center"/>
          </w:tcPr>
          <w:p w14:paraId="65E4D3DC">
            <w:pPr>
              <w:spacing w:before="0" w:after="0"/>
              <w:ind w:left="135"/>
              <w:jc w:val="left"/>
            </w:pPr>
          </w:p>
        </w:tc>
        <w:tc>
          <w:tcPr>
            <w:tcW w:w="1948" w:type="dxa"/>
            <w:tcMar>
              <w:top w:w="50" w:type="dxa"/>
              <w:left w:w="100" w:type="dxa"/>
            </w:tcMar>
            <w:vAlign w:val="center"/>
          </w:tcPr>
          <w:p w14:paraId="3A3C91D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"https://m.edsoo.ru/db211621" \h </w:instrText>
            </w:r>
            <w:r>
              <w:fldChar w:fldCharType="separate"/>
            </w:r>
            <w:r>
              <w:rPr>
                <w:rFonts w:ascii="Times New Roman" w:hAnsi="Times New Roman"/>
                <w:b w:val="0"/>
                <w:i w:val="0"/>
                <w:color w:val="0000FF"/>
                <w:sz w:val="22"/>
                <w:u w:val="single"/>
              </w:rPr>
              <w:t>https://m.edsoo.ru/db211621</w:t>
            </w:r>
            <w:r>
              <w:rPr>
                <w:rFonts w:ascii="Times New Roman" w:hAnsi="Times New Roman"/>
                <w:b w:val="0"/>
                <w:i w:val="0"/>
                <w:color w:val="0000FF"/>
                <w:sz w:val="22"/>
                <w:u w:val="single"/>
              </w:rPr>
              <w:fldChar w:fldCharType="end"/>
            </w:r>
          </w:p>
        </w:tc>
      </w:tr>
      <w:tr w14:paraId="70BD25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9690F19">
            <w:pPr>
              <w:spacing w:before="0" w:after="0"/>
              <w:ind w:left="0"/>
              <w:jc w:val="left"/>
            </w:pPr>
            <w:r>
              <w:rPr>
                <w:rFonts w:ascii="Times New Roman" w:hAnsi="Times New Roman"/>
                <w:b w:val="0"/>
                <w:i w:val="0"/>
                <w:color w:val="000000"/>
                <w:sz w:val="24"/>
              </w:rPr>
              <w:t>41</w:t>
            </w:r>
          </w:p>
        </w:tc>
        <w:tc>
          <w:tcPr>
            <w:tcW w:w="3256" w:type="dxa"/>
            <w:tcMar>
              <w:top w:w="50" w:type="dxa"/>
              <w:left w:w="100" w:type="dxa"/>
            </w:tcMar>
            <w:vAlign w:val="center"/>
          </w:tcPr>
          <w:p w14:paraId="0E7688A9">
            <w:pPr>
              <w:spacing w:before="0" w:after="0"/>
              <w:ind w:left="135"/>
              <w:jc w:val="left"/>
            </w:pPr>
            <w:r>
              <w:rPr>
                <w:rFonts w:ascii="Times New Roman" w:hAnsi="Times New Roman"/>
                <w:b w:val="0"/>
                <w:i w:val="0"/>
                <w:color w:val="000000"/>
                <w:sz w:val="24"/>
              </w:rPr>
              <w:t>Основные этапы жизни и творчества М.Е.Салтыкова-Щедрина. Мастер сатиры</w:t>
            </w:r>
          </w:p>
        </w:tc>
        <w:tc>
          <w:tcPr>
            <w:tcW w:w="805" w:type="dxa"/>
            <w:tcMar>
              <w:top w:w="50" w:type="dxa"/>
              <w:left w:w="100" w:type="dxa"/>
            </w:tcMar>
            <w:vAlign w:val="center"/>
          </w:tcPr>
          <w:p w14:paraId="0091AC2A">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677D5B0">
            <w:pPr>
              <w:spacing w:before="0" w:after="0" w:line="276" w:lineRule="auto"/>
              <w:ind w:left="135"/>
              <w:jc w:val="center"/>
            </w:pPr>
          </w:p>
        </w:tc>
        <w:tc>
          <w:tcPr>
            <w:tcW w:w="1600" w:type="dxa"/>
            <w:tcMar>
              <w:top w:w="50" w:type="dxa"/>
              <w:left w:w="100" w:type="dxa"/>
            </w:tcMar>
            <w:vAlign w:val="center"/>
          </w:tcPr>
          <w:p w14:paraId="1B081C06">
            <w:pPr>
              <w:spacing w:before="0" w:after="0" w:line="276" w:lineRule="auto"/>
              <w:ind w:left="135"/>
              <w:jc w:val="center"/>
            </w:pPr>
          </w:p>
        </w:tc>
        <w:tc>
          <w:tcPr>
            <w:tcW w:w="1131" w:type="dxa"/>
            <w:tcMar>
              <w:top w:w="50" w:type="dxa"/>
              <w:left w:w="100" w:type="dxa"/>
            </w:tcMar>
            <w:vAlign w:val="center"/>
          </w:tcPr>
          <w:p w14:paraId="6A07075D">
            <w:pPr>
              <w:spacing w:before="0" w:after="0"/>
              <w:ind w:left="135"/>
              <w:jc w:val="left"/>
            </w:pPr>
          </w:p>
        </w:tc>
        <w:tc>
          <w:tcPr>
            <w:tcW w:w="1948" w:type="dxa"/>
            <w:tcMar>
              <w:top w:w="50" w:type="dxa"/>
              <w:left w:w="100" w:type="dxa"/>
            </w:tcMar>
            <w:vAlign w:val="center"/>
          </w:tcPr>
          <w:p w14:paraId="134ECFD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"https://m.edsoo.ru/3d6eed61" \h </w:instrText>
            </w:r>
            <w:r>
              <w:fldChar w:fldCharType="separate"/>
            </w:r>
            <w:r>
              <w:rPr>
                <w:rFonts w:ascii="Times New Roman" w:hAnsi="Times New Roman"/>
                <w:b w:val="0"/>
                <w:i w:val="0"/>
                <w:color w:val="0000FF"/>
                <w:sz w:val="22"/>
                <w:u w:val="single"/>
              </w:rPr>
              <w:t>https://m.edsoo.ru/3d6eed61</w:t>
            </w:r>
            <w:r>
              <w:rPr>
                <w:rFonts w:ascii="Times New Roman" w:hAnsi="Times New Roman"/>
                <w:b w:val="0"/>
                <w:i w:val="0"/>
                <w:color w:val="0000FF"/>
                <w:sz w:val="22"/>
                <w:u w:val="single"/>
              </w:rPr>
              <w:fldChar w:fldCharType="end"/>
            </w:r>
          </w:p>
        </w:tc>
      </w:tr>
      <w:tr w14:paraId="302239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FD11CA4">
            <w:pPr>
              <w:spacing w:before="0" w:after="0"/>
              <w:ind w:left="0"/>
              <w:jc w:val="left"/>
            </w:pPr>
            <w:r>
              <w:rPr>
                <w:rFonts w:ascii="Times New Roman" w:hAnsi="Times New Roman"/>
                <w:b w:val="0"/>
                <w:i w:val="0"/>
                <w:color w:val="000000"/>
                <w:sz w:val="24"/>
              </w:rPr>
              <w:t>42</w:t>
            </w:r>
          </w:p>
        </w:tc>
        <w:tc>
          <w:tcPr>
            <w:tcW w:w="3256" w:type="dxa"/>
            <w:tcMar>
              <w:top w:w="50" w:type="dxa"/>
              <w:left w:w="100" w:type="dxa"/>
            </w:tcMar>
            <w:vAlign w:val="center"/>
          </w:tcPr>
          <w:p w14:paraId="7DC58A13">
            <w:pPr>
              <w:spacing w:before="0" w:after="0"/>
              <w:ind w:left="135"/>
              <w:jc w:val="left"/>
            </w:pPr>
            <w:r>
              <w:rPr>
                <w:rFonts w:ascii="Times New Roman" w:hAnsi="Times New Roman"/>
                <w:b w:val="0"/>
                <w:i w:val="0"/>
                <w:color w:val="000000"/>
                <w:sz w:val="24"/>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14:paraId="1E28DE96">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6E3ADF0">
            <w:pPr>
              <w:spacing w:before="0" w:after="0" w:line="276" w:lineRule="auto"/>
              <w:ind w:left="135"/>
              <w:jc w:val="center"/>
            </w:pPr>
          </w:p>
        </w:tc>
        <w:tc>
          <w:tcPr>
            <w:tcW w:w="1600" w:type="dxa"/>
            <w:tcMar>
              <w:top w:w="50" w:type="dxa"/>
              <w:left w:w="100" w:type="dxa"/>
            </w:tcMar>
            <w:vAlign w:val="center"/>
          </w:tcPr>
          <w:p w14:paraId="7C333566">
            <w:pPr>
              <w:spacing w:before="0" w:after="0" w:line="276" w:lineRule="auto"/>
              <w:ind w:left="135"/>
              <w:jc w:val="center"/>
            </w:pPr>
          </w:p>
        </w:tc>
        <w:tc>
          <w:tcPr>
            <w:tcW w:w="1131" w:type="dxa"/>
            <w:tcMar>
              <w:top w:w="50" w:type="dxa"/>
              <w:left w:w="100" w:type="dxa"/>
            </w:tcMar>
            <w:vAlign w:val="center"/>
          </w:tcPr>
          <w:p w14:paraId="28AFCB0F">
            <w:pPr>
              <w:spacing w:before="0" w:after="0"/>
              <w:ind w:left="135"/>
              <w:jc w:val="left"/>
            </w:pPr>
          </w:p>
        </w:tc>
        <w:tc>
          <w:tcPr>
            <w:tcW w:w="1948" w:type="dxa"/>
            <w:tcMar>
              <w:top w:w="50" w:type="dxa"/>
              <w:left w:w="100" w:type="dxa"/>
            </w:tcMar>
            <w:vAlign w:val="center"/>
          </w:tcPr>
          <w:p w14:paraId="58D2077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"https://m.edsoo.ru/8b277b94" \h </w:instrText>
            </w:r>
            <w:r>
              <w:fldChar w:fldCharType="separate"/>
            </w:r>
            <w:r>
              <w:rPr>
                <w:rFonts w:ascii="Times New Roman" w:hAnsi="Times New Roman"/>
                <w:b w:val="0"/>
                <w:i w:val="0"/>
                <w:color w:val="0000FF"/>
                <w:sz w:val="22"/>
                <w:u w:val="single"/>
              </w:rPr>
              <w:t>https://m.edsoo.ru/8b277b94</w:t>
            </w:r>
            <w:r>
              <w:rPr>
                <w:rFonts w:ascii="Times New Roman" w:hAnsi="Times New Roman"/>
                <w:b w:val="0"/>
                <w:i w:val="0"/>
                <w:color w:val="0000FF"/>
                <w:sz w:val="22"/>
                <w:u w:val="single"/>
              </w:rPr>
              <w:fldChar w:fldCharType="end"/>
            </w:r>
          </w:p>
        </w:tc>
      </w:tr>
      <w:tr w14:paraId="53EE96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2A36C06">
            <w:pPr>
              <w:spacing w:before="0" w:after="0"/>
              <w:ind w:left="0"/>
              <w:jc w:val="left"/>
            </w:pPr>
            <w:r>
              <w:rPr>
                <w:rFonts w:ascii="Times New Roman" w:hAnsi="Times New Roman"/>
                <w:b w:val="0"/>
                <w:i w:val="0"/>
                <w:color w:val="000000"/>
                <w:sz w:val="24"/>
              </w:rPr>
              <w:t>43</w:t>
            </w:r>
          </w:p>
        </w:tc>
        <w:tc>
          <w:tcPr>
            <w:tcW w:w="3256" w:type="dxa"/>
            <w:tcMar>
              <w:top w:w="50" w:type="dxa"/>
              <w:left w:w="100" w:type="dxa"/>
            </w:tcMar>
            <w:vAlign w:val="center"/>
          </w:tcPr>
          <w:p w14:paraId="455FC137">
            <w:pPr>
              <w:spacing w:before="0" w:after="0"/>
              <w:ind w:left="135"/>
              <w:jc w:val="left"/>
            </w:pPr>
            <w:r>
              <w:rPr>
                <w:rFonts w:ascii="Times New Roman" w:hAnsi="Times New Roman"/>
                <w:b w:val="0"/>
                <w:i w:val="0"/>
                <w:color w:val="000000"/>
                <w:sz w:val="24"/>
              </w:rPr>
              <w:t xml:space="preserve">Собирательные образы градоначальников и «глуповцев».«Опись градоначальникам», «Органчик», «Подтверждение покаяния» и др. </w:t>
            </w:r>
          </w:p>
        </w:tc>
        <w:tc>
          <w:tcPr>
            <w:tcW w:w="805" w:type="dxa"/>
            <w:tcMar>
              <w:top w:w="50" w:type="dxa"/>
              <w:left w:w="100" w:type="dxa"/>
            </w:tcMar>
            <w:vAlign w:val="center"/>
          </w:tcPr>
          <w:p w14:paraId="13C017D6">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5D0CEDF1">
            <w:pPr>
              <w:spacing w:before="0" w:after="0" w:line="276" w:lineRule="auto"/>
              <w:ind w:left="135"/>
              <w:jc w:val="center"/>
            </w:pPr>
          </w:p>
        </w:tc>
        <w:tc>
          <w:tcPr>
            <w:tcW w:w="1600" w:type="dxa"/>
            <w:tcMar>
              <w:top w:w="50" w:type="dxa"/>
              <w:left w:w="100" w:type="dxa"/>
            </w:tcMar>
            <w:vAlign w:val="center"/>
          </w:tcPr>
          <w:p w14:paraId="1F611628">
            <w:pPr>
              <w:spacing w:before="0" w:after="0" w:line="276" w:lineRule="auto"/>
              <w:ind w:left="135"/>
              <w:jc w:val="center"/>
            </w:pPr>
          </w:p>
        </w:tc>
        <w:tc>
          <w:tcPr>
            <w:tcW w:w="1131" w:type="dxa"/>
            <w:tcMar>
              <w:top w:w="50" w:type="dxa"/>
              <w:left w:w="100" w:type="dxa"/>
            </w:tcMar>
            <w:vAlign w:val="center"/>
          </w:tcPr>
          <w:p w14:paraId="38EC23B1">
            <w:pPr>
              <w:spacing w:before="0" w:after="0"/>
              <w:ind w:left="135"/>
              <w:jc w:val="left"/>
            </w:pPr>
          </w:p>
        </w:tc>
        <w:tc>
          <w:tcPr>
            <w:tcW w:w="1948" w:type="dxa"/>
            <w:tcMar>
              <w:top w:w="50" w:type="dxa"/>
              <w:left w:w="100" w:type="dxa"/>
            </w:tcMar>
            <w:vAlign w:val="center"/>
          </w:tcPr>
          <w:p w14:paraId="515EAC4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"https://m.edsoo.ru/62b032c0" \h </w:instrText>
            </w:r>
            <w:r>
              <w:fldChar w:fldCharType="separate"/>
            </w:r>
            <w:r>
              <w:rPr>
                <w:rFonts w:ascii="Times New Roman" w:hAnsi="Times New Roman"/>
                <w:b w:val="0"/>
                <w:i w:val="0"/>
                <w:color w:val="0000FF"/>
                <w:sz w:val="22"/>
                <w:u w:val="single"/>
              </w:rPr>
              <w:t>https://m.edsoo.ru/62b032c0</w:t>
            </w:r>
            <w:r>
              <w:rPr>
                <w:rFonts w:ascii="Times New Roman" w:hAnsi="Times New Roman"/>
                <w:b w:val="0"/>
                <w:i w:val="0"/>
                <w:color w:val="0000FF"/>
                <w:sz w:val="22"/>
                <w:u w:val="single"/>
              </w:rPr>
              <w:fldChar w:fldCharType="end"/>
            </w:r>
          </w:p>
        </w:tc>
      </w:tr>
      <w:tr w14:paraId="5A67F1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C8C9E61">
            <w:pPr>
              <w:spacing w:before="0" w:after="0"/>
              <w:ind w:left="0"/>
              <w:jc w:val="left"/>
            </w:pPr>
            <w:r>
              <w:rPr>
                <w:rFonts w:ascii="Times New Roman" w:hAnsi="Times New Roman"/>
                <w:b w:val="0"/>
                <w:i w:val="0"/>
                <w:color w:val="000000"/>
                <w:sz w:val="24"/>
              </w:rPr>
              <w:t>44</w:t>
            </w:r>
          </w:p>
        </w:tc>
        <w:tc>
          <w:tcPr>
            <w:tcW w:w="3256" w:type="dxa"/>
            <w:tcMar>
              <w:top w:w="50" w:type="dxa"/>
              <w:left w:w="100" w:type="dxa"/>
            </w:tcMar>
            <w:vAlign w:val="center"/>
          </w:tcPr>
          <w:p w14:paraId="4FB35E0B">
            <w:pPr>
              <w:spacing w:before="0" w:after="0"/>
              <w:ind w:left="135"/>
              <w:jc w:val="left"/>
            </w:pPr>
            <w:r>
              <w:rPr>
                <w:rFonts w:ascii="Times New Roman" w:hAnsi="Times New Roman"/>
                <w:b w:val="0"/>
                <w:i w:val="0"/>
                <w:color w:val="000000"/>
                <w:sz w:val="24"/>
              </w:rPr>
              <w:t>Подготовка к презентации проектов по литературе второй половины XIX века</w:t>
            </w:r>
          </w:p>
        </w:tc>
        <w:tc>
          <w:tcPr>
            <w:tcW w:w="805" w:type="dxa"/>
            <w:tcMar>
              <w:top w:w="50" w:type="dxa"/>
              <w:left w:w="100" w:type="dxa"/>
            </w:tcMar>
            <w:vAlign w:val="center"/>
          </w:tcPr>
          <w:p w14:paraId="1F2ECF69">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E5D4889">
            <w:pPr>
              <w:spacing w:before="0" w:after="0" w:line="276" w:lineRule="auto"/>
              <w:ind w:left="135"/>
              <w:jc w:val="center"/>
            </w:pPr>
          </w:p>
        </w:tc>
        <w:tc>
          <w:tcPr>
            <w:tcW w:w="1600" w:type="dxa"/>
            <w:tcMar>
              <w:top w:w="50" w:type="dxa"/>
              <w:left w:w="100" w:type="dxa"/>
            </w:tcMar>
            <w:vAlign w:val="center"/>
          </w:tcPr>
          <w:p w14:paraId="431F3E93">
            <w:pPr>
              <w:spacing w:before="0" w:after="0" w:line="276" w:lineRule="auto"/>
              <w:ind w:left="135"/>
              <w:jc w:val="center"/>
            </w:pPr>
          </w:p>
        </w:tc>
        <w:tc>
          <w:tcPr>
            <w:tcW w:w="1131" w:type="dxa"/>
            <w:tcMar>
              <w:top w:w="50" w:type="dxa"/>
              <w:left w:w="100" w:type="dxa"/>
            </w:tcMar>
            <w:vAlign w:val="center"/>
          </w:tcPr>
          <w:p w14:paraId="6F40BDF6">
            <w:pPr>
              <w:spacing w:before="0" w:after="0"/>
              <w:ind w:left="135"/>
              <w:jc w:val="left"/>
            </w:pPr>
          </w:p>
        </w:tc>
        <w:tc>
          <w:tcPr>
            <w:tcW w:w="1948" w:type="dxa"/>
            <w:tcMar>
              <w:top w:w="50" w:type="dxa"/>
              <w:left w:w="100" w:type="dxa"/>
            </w:tcMar>
            <w:vAlign w:val="center"/>
          </w:tcPr>
          <w:p w14:paraId="40C440D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"https://m.edsoo.ru/90dd4547" \h </w:instrText>
            </w:r>
            <w:r>
              <w:fldChar w:fldCharType="separate"/>
            </w:r>
            <w:r>
              <w:rPr>
                <w:rFonts w:ascii="Times New Roman" w:hAnsi="Times New Roman"/>
                <w:b w:val="0"/>
                <w:i w:val="0"/>
                <w:color w:val="0000FF"/>
                <w:sz w:val="22"/>
                <w:u w:val="single"/>
              </w:rPr>
              <w:t>https://m.edsoo.ru/90dd4547</w:t>
            </w:r>
            <w:r>
              <w:rPr>
                <w:rFonts w:ascii="Times New Roman" w:hAnsi="Times New Roman"/>
                <w:b w:val="0"/>
                <w:i w:val="0"/>
                <w:color w:val="0000FF"/>
                <w:sz w:val="22"/>
                <w:u w:val="single"/>
              </w:rPr>
              <w:fldChar w:fldCharType="end"/>
            </w:r>
          </w:p>
        </w:tc>
      </w:tr>
      <w:tr w14:paraId="7D7E19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580F86B">
            <w:pPr>
              <w:spacing w:before="0" w:after="0"/>
              <w:ind w:left="0"/>
              <w:jc w:val="left"/>
            </w:pPr>
            <w:r>
              <w:rPr>
                <w:rFonts w:ascii="Times New Roman" w:hAnsi="Times New Roman"/>
                <w:b w:val="0"/>
                <w:i w:val="0"/>
                <w:color w:val="000000"/>
                <w:sz w:val="24"/>
              </w:rPr>
              <w:t>45</w:t>
            </w:r>
          </w:p>
        </w:tc>
        <w:tc>
          <w:tcPr>
            <w:tcW w:w="3256" w:type="dxa"/>
            <w:tcMar>
              <w:top w:w="50" w:type="dxa"/>
              <w:left w:w="100" w:type="dxa"/>
            </w:tcMar>
            <w:vAlign w:val="center"/>
          </w:tcPr>
          <w:p w14:paraId="2E04B371">
            <w:pPr>
              <w:spacing w:before="0" w:after="0"/>
              <w:ind w:left="135"/>
              <w:jc w:val="left"/>
            </w:pPr>
            <w:r>
              <w:rPr>
                <w:rFonts w:ascii="Times New Roman" w:hAnsi="Times New Roman"/>
                <w:b w:val="0"/>
                <w:i w:val="0"/>
                <w:color w:val="000000"/>
                <w:sz w:val="24"/>
              </w:rPr>
              <w:t>Презентация проектов по литературе второй половины XIX века</w:t>
            </w:r>
          </w:p>
        </w:tc>
        <w:tc>
          <w:tcPr>
            <w:tcW w:w="805" w:type="dxa"/>
            <w:tcMar>
              <w:top w:w="50" w:type="dxa"/>
              <w:left w:w="100" w:type="dxa"/>
            </w:tcMar>
            <w:vAlign w:val="center"/>
          </w:tcPr>
          <w:p w14:paraId="08908D3A">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56B8303B">
            <w:pPr>
              <w:spacing w:before="0" w:after="0" w:line="276" w:lineRule="auto"/>
              <w:ind w:left="135"/>
              <w:jc w:val="center"/>
            </w:pPr>
          </w:p>
        </w:tc>
        <w:tc>
          <w:tcPr>
            <w:tcW w:w="1600" w:type="dxa"/>
            <w:tcMar>
              <w:top w:w="50" w:type="dxa"/>
              <w:left w:w="100" w:type="dxa"/>
            </w:tcMar>
            <w:vAlign w:val="center"/>
          </w:tcPr>
          <w:p w14:paraId="7C74DD91">
            <w:pPr>
              <w:spacing w:before="0" w:after="0" w:line="276" w:lineRule="auto"/>
              <w:ind w:left="135"/>
              <w:jc w:val="center"/>
            </w:pPr>
          </w:p>
        </w:tc>
        <w:tc>
          <w:tcPr>
            <w:tcW w:w="1131" w:type="dxa"/>
            <w:tcMar>
              <w:top w:w="50" w:type="dxa"/>
              <w:left w:w="100" w:type="dxa"/>
            </w:tcMar>
            <w:vAlign w:val="center"/>
          </w:tcPr>
          <w:p w14:paraId="3CFD0021">
            <w:pPr>
              <w:spacing w:before="0" w:after="0"/>
              <w:ind w:left="135"/>
              <w:jc w:val="left"/>
            </w:pPr>
          </w:p>
        </w:tc>
        <w:tc>
          <w:tcPr>
            <w:tcW w:w="1948" w:type="dxa"/>
            <w:tcMar>
              <w:top w:w="50" w:type="dxa"/>
              <w:left w:w="100" w:type="dxa"/>
            </w:tcMar>
            <w:vAlign w:val="center"/>
          </w:tcPr>
          <w:p w14:paraId="4D6B166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"https://m.edsoo.ru/48dc8cdd" \h </w:instrText>
            </w:r>
            <w:r>
              <w:fldChar w:fldCharType="separate"/>
            </w:r>
            <w:r>
              <w:rPr>
                <w:rFonts w:ascii="Times New Roman" w:hAnsi="Times New Roman"/>
                <w:b w:val="0"/>
                <w:i w:val="0"/>
                <w:color w:val="0000FF"/>
                <w:sz w:val="22"/>
                <w:u w:val="single"/>
              </w:rPr>
              <w:t>https://m.edsoo.ru/48dc8cdd</w:t>
            </w:r>
            <w:r>
              <w:rPr>
                <w:rFonts w:ascii="Times New Roman" w:hAnsi="Times New Roman"/>
                <w:b w:val="0"/>
                <w:i w:val="0"/>
                <w:color w:val="0000FF"/>
                <w:sz w:val="22"/>
                <w:u w:val="single"/>
              </w:rPr>
              <w:fldChar w:fldCharType="end"/>
            </w:r>
          </w:p>
        </w:tc>
      </w:tr>
      <w:tr w14:paraId="67A920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31D013C">
            <w:pPr>
              <w:spacing w:before="0" w:after="0"/>
              <w:ind w:left="0"/>
              <w:jc w:val="left"/>
            </w:pPr>
            <w:r>
              <w:rPr>
                <w:rFonts w:ascii="Times New Roman" w:hAnsi="Times New Roman"/>
                <w:b w:val="0"/>
                <w:i w:val="0"/>
                <w:color w:val="000000"/>
                <w:sz w:val="24"/>
              </w:rPr>
              <w:t>46</w:t>
            </w:r>
          </w:p>
        </w:tc>
        <w:tc>
          <w:tcPr>
            <w:tcW w:w="3256" w:type="dxa"/>
            <w:tcMar>
              <w:top w:w="50" w:type="dxa"/>
              <w:left w:w="100" w:type="dxa"/>
            </w:tcMar>
            <w:vAlign w:val="center"/>
          </w:tcPr>
          <w:p w14:paraId="21EA7A24">
            <w:pPr>
              <w:spacing w:before="0" w:after="0"/>
              <w:ind w:left="135"/>
              <w:jc w:val="left"/>
            </w:pPr>
            <w:r>
              <w:rPr>
                <w:rFonts w:ascii="Times New Roman" w:hAnsi="Times New Roman"/>
                <w:b w:val="0"/>
                <w:i w:val="0"/>
                <w:color w:val="000000"/>
                <w:sz w:val="24"/>
              </w:rPr>
              <w:t>Основные этапы жизни и творчества Ф.М. Достоевского</w:t>
            </w:r>
          </w:p>
        </w:tc>
        <w:tc>
          <w:tcPr>
            <w:tcW w:w="805" w:type="dxa"/>
            <w:tcMar>
              <w:top w:w="50" w:type="dxa"/>
              <w:left w:w="100" w:type="dxa"/>
            </w:tcMar>
            <w:vAlign w:val="center"/>
          </w:tcPr>
          <w:p w14:paraId="6F8ED10F">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5851543B">
            <w:pPr>
              <w:spacing w:before="0" w:after="0" w:line="276" w:lineRule="auto"/>
              <w:ind w:left="135"/>
              <w:jc w:val="center"/>
            </w:pPr>
          </w:p>
        </w:tc>
        <w:tc>
          <w:tcPr>
            <w:tcW w:w="1600" w:type="dxa"/>
            <w:tcMar>
              <w:top w:w="50" w:type="dxa"/>
              <w:left w:w="100" w:type="dxa"/>
            </w:tcMar>
            <w:vAlign w:val="center"/>
          </w:tcPr>
          <w:p w14:paraId="4C77AF33">
            <w:pPr>
              <w:spacing w:before="0" w:after="0" w:line="276" w:lineRule="auto"/>
              <w:ind w:left="135"/>
              <w:jc w:val="center"/>
            </w:pPr>
          </w:p>
        </w:tc>
        <w:tc>
          <w:tcPr>
            <w:tcW w:w="1131" w:type="dxa"/>
            <w:tcMar>
              <w:top w:w="50" w:type="dxa"/>
              <w:left w:w="100" w:type="dxa"/>
            </w:tcMar>
            <w:vAlign w:val="center"/>
          </w:tcPr>
          <w:p w14:paraId="21C116EA">
            <w:pPr>
              <w:spacing w:before="0" w:after="0"/>
              <w:ind w:left="135"/>
              <w:jc w:val="left"/>
            </w:pPr>
          </w:p>
        </w:tc>
        <w:tc>
          <w:tcPr>
            <w:tcW w:w="1948" w:type="dxa"/>
            <w:tcMar>
              <w:top w:w="50" w:type="dxa"/>
              <w:left w:w="100" w:type="dxa"/>
            </w:tcMar>
            <w:vAlign w:val="center"/>
          </w:tcPr>
          <w:p w14:paraId="1FCD672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"https://m.edsoo.ru/b6b59225" \h </w:instrText>
            </w:r>
            <w:r>
              <w:fldChar w:fldCharType="separate"/>
            </w:r>
            <w:r>
              <w:rPr>
                <w:rFonts w:ascii="Times New Roman" w:hAnsi="Times New Roman"/>
                <w:b w:val="0"/>
                <w:i w:val="0"/>
                <w:color w:val="0000FF"/>
                <w:sz w:val="22"/>
                <w:u w:val="single"/>
              </w:rPr>
              <w:t>https://m.edsoo.ru/b6b59225</w:t>
            </w:r>
            <w:r>
              <w:rPr>
                <w:rFonts w:ascii="Times New Roman" w:hAnsi="Times New Roman"/>
                <w:b w:val="0"/>
                <w:i w:val="0"/>
                <w:color w:val="0000FF"/>
                <w:sz w:val="22"/>
                <w:u w:val="single"/>
              </w:rPr>
              <w:fldChar w:fldCharType="end"/>
            </w:r>
          </w:p>
        </w:tc>
      </w:tr>
      <w:tr w14:paraId="2FEC7B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BAB3298">
            <w:pPr>
              <w:spacing w:before="0" w:after="0"/>
              <w:ind w:left="0"/>
              <w:jc w:val="left"/>
            </w:pPr>
            <w:r>
              <w:rPr>
                <w:rFonts w:ascii="Times New Roman" w:hAnsi="Times New Roman"/>
                <w:b w:val="0"/>
                <w:i w:val="0"/>
                <w:color w:val="000000"/>
                <w:sz w:val="24"/>
              </w:rPr>
              <w:t>47</w:t>
            </w:r>
          </w:p>
        </w:tc>
        <w:tc>
          <w:tcPr>
            <w:tcW w:w="3256" w:type="dxa"/>
            <w:tcMar>
              <w:top w:w="50" w:type="dxa"/>
              <w:left w:w="100" w:type="dxa"/>
            </w:tcMar>
            <w:vAlign w:val="center"/>
          </w:tcPr>
          <w:p w14:paraId="08E7980B">
            <w:pPr>
              <w:spacing w:before="0" w:after="0"/>
              <w:ind w:left="135"/>
              <w:jc w:val="left"/>
            </w:pPr>
            <w:r>
              <w:rPr>
                <w:rFonts w:ascii="Times New Roman" w:hAnsi="Times New Roman"/>
                <w:b w:val="0"/>
                <w:i w:val="0"/>
                <w:color w:val="000000"/>
                <w:sz w:val="24"/>
              </w:rPr>
              <w:t>История создания романа «Преступление и наказание». Жанровые и композиционные особенности</w:t>
            </w:r>
          </w:p>
        </w:tc>
        <w:tc>
          <w:tcPr>
            <w:tcW w:w="805" w:type="dxa"/>
            <w:tcMar>
              <w:top w:w="50" w:type="dxa"/>
              <w:left w:w="100" w:type="dxa"/>
            </w:tcMar>
            <w:vAlign w:val="center"/>
          </w:tcPr>
          <w:p w14:paraId="0F813B5B">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EAC1A1F">
            <w:pPr>
              <w:spacing w:before="0" w:after="0" w:line="276" w:lineRule="auto"/>
              <w:ind w:left="135"/>
              <w:jc w:val="center"/>
            </w:pPr>
          </w:p>
        </w:tc>
        <w:tc>
          <w:tcPr>
            <w:tcW w:w="1600" w:type="dxa"/>
            <w:tcMar>
              <w:top w:w="50" w:type="dxa"/>
              <w:left w:w="100" w:type="dxa"/>
            </w:tcMar>
            <w:vAlign w:val="center"/>
          </w:tcPr>
          <w:p w14:paraId="38649EE3">
            <w:pPr>
              <w:spacing w:before="0" w:after="0" w:line="276" w:lineRule="auto"/>
              <w:ind w:left="135"/>
              <w:jc w:val="center"/>
            </w:pPr>
          </w:p>
        </w:tc>
        <w:tc>
          <w:tcPr>
            <w:tcW w:w="1131" w:type="dxa"/>
            <w:tcMar>
              <w:top w:w="50" w:type="dxa"/>
              <w:left w:w="100" w:type="dxa"/>
            </w:tcMar>
            <w:vAlign w:val="center"/>
          </w:tcPr>
          <w:p w14:paraId="3D2301F9">
            <w:pPr>
              <w:spacing w:before="0" w:after="0"/>
              <w:ind w:left="135"/>
              <w:jc w:val="left"/>
            </w:pPr>
          </w:p>
        </w:tc>
        <w:tc>
          <w:tcPr>
            <w:tcW w:w="1948" w:type="dxa"/>
            <w:tcMar>
              <w:top w:w="50" w:type="dxa"/>
              <w:left w:w="100" w:type="dxa"/>
            </w:tcMar>
            <w:vAlign w:val="center"/>
          </w:tcPr>
          <w:p w14:paraId="7BFCE7C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"https://m.edsoo.ru/32909836" \h </w:instrText>
            </w:r>
            <w:r>
              <w:fldChar w:fldCharType="separate"/>
            </w:r>
            <w:r>
              <w:rPr>
                <w:rFonts w:ascii="Times New Roman" w:hAnsi="Times New Roman"/>
                <w:b w:val="0"/>
                <w:i w:val="0"/>
                <w:color w:val="0000FF"/>
                <w:sz w:val="22"/>
                <w:u w:val="single"/>
              </w:rPr>
              <w:t>https://m.edsoo.ru/32909836</w:t>
            </w:r>
            <w:r>
              <w:rPr>
                <w:rFonts w:ascii="Times New Roman" w:hAnsi="Times New Roman"/>
                <w:b w:val="0"/>
                <w:i w:val="0"/>
                <w:color w:val="0000FF"/>
                <w:sz w:val="22"/>
                <w:u w:val="single"/>
              </w:rPr>
              <w:fldChar w:fldCharType="end"/>
            </w:r>
          </w:p>
        </w:tc>
      </w:tr>
      <w:tr w14:paraId="651DAB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396097B">
            <w:pPr>
              <w:spacing w:before="0" w:after="0"/>
              <w:ind w:left="0"/>
              <w:jc w:val="left"/>
            </w:pPr>
            <w:r>
              <w:rPr>
                <w:rFonts w:ascii="Times New Roman" w:hAnsi="Times New Roman"/>
                <w:b w:val="0"/>
                <w:i w:val="0"/>
                <w:color w:val="000000"/>
                <w:sz w:val="24"/>
              </w:rPr>
              <w:t>48</w:t>
            </w:r>
          </w:p>
        </w:tc>
        <w:tc>
          <w:tcPr>
            <w:tcW w:w="3256" w:type="dxa"/>
            <w:tcMar>
              <w:top w:w="50" w:type="dxa"/>
              <w:left w:w="100" w:type="dxa"/>
            </w:tcMar>
            <w:vAlign w:val="center"/>
          </w:tcPr>
          <w:p w14:paraId="3FB14C62">
            <w:pPr>
              <w:spacing w:before="0" w:after="0"/>
              <w:ind w:left="135"/>
              <w:jc w:val="left"/>
            </w:pPr>
            <w:r>
              <w:rPr>
                <w:rFonts w:ascii="Times New Roman" w:hAnsi="Times New Roman"/>
                <w:b w:val="0"/>
                <w:i w:val="0"/>
                <w:color w:val="000000"/>
                <w:sz w:val="24"/>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14:paraId="66007342">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F012DA8">
            <w:pPr>
              <w:spacing w:before="0" w:after="0" w:line="276" w:lineRule="auto"/>
              <w:ind w:left="135"/>
              <w:jc w:val="center"/>
            </w:pPr>
          </w:p>
        </w:tc>
        <w:tc>
          <w:tcPr>
            <w:tcW w:w="1600" w:type="dxa"/>
            <w:tcMar>
              <w:top w:w="50" w:type="dxa"/>
              <w:left w:w="100" w:type="dxa"/>
            </w:tcMar>
            <w:vAlign w:val="center"/>
          </w:tcPr>
          <w:p w14:paraId="76504DEA">
            <w:pPr>
              <w:spacing w:before="0" w:after="0" w:line="276" w:lineRule="auto"/>
              <w:ind w:left="135"/>
              <w:jc w:val="center"/>
            </w:pPr>
          </w:p>
        </w:tc>
        <w:tc>
          <w:tcPr>
            <w:tcW w:w="1131" w:type="dxa"/>
            <w:tcMar>
              <w:top w:w="50" w:type="dxa"/>
              <w:left w:w="100" w:type="dxa"/>
            </w:tcMar>
            <w:vAlign w:val="center"/>
          </w:tcPr>
          <w:p w14:paraId="11232273">
            <w:pPr>
              <w:spacing w:before="0" w:after="0"/>
              <w:ind w:left="135"/>
              <w:jc w:val="left"/>
            </w:pPr>
          </w:p>
        </w:tc>
        <w:tc>
          <w:tcPr>
            <w:tcW w:w="1948" w:type="dxa"/>
            <w:tcMar>
              <w:top w:w="50" w:type="dxa"/>
              <w:left w:w="100" w:type="dxa"/>
            </w:tcMar>
            <w:vAlign w:val="center"/>
          </w:tcPr>
          <w:p w14:paraId="2C16B90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"https://m.edsoo.ru/b1d66b91" \h </w:instrText>
            </w:r>
            <w:r>
              <w:fldChar w:fldCharType="separate"/>
            </w:r>
            <w:r>
              <w:rPr>
                <w:rFonts w:ascii="Times New Roman" w:hAnsi="Times New Roman"/>
                <w:b w:val="0"/>
                <w:i w:val="0"/>
                <w:color w:val="0000FF"/>
                <w:sz w:val="22"/>
                <w:u w:val="single"/>
              </w:rPr>
              <w:t>https://m.edsoo.ru/b1d66b91</w:t>
            </w:r>
            <w:r>
              <w:rPr>
                <w:rFonts w:ascii="Times New Roman" w:hAnsi="Times New Roman"/>
                <w:b w:val="0"/>
                <w:i w:val="0"/>
                <w:color w:val="0000FF"/>
                <w:sz w:val="22"/>
                <w:u w:val="single"/>
              </w:rPr>
              <w:fldChar w:fldCharType="end"/>
            </w:r>
          </w:p>
        </w:tc>
      </w:tr>
      <w:tr w14:paraId="155253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D4DF9C6">
            <w:pPr>
              <w:spacing w:before="0" w:after="0"/>
              <w:ind w:left="0"/>
              <w:jc w:val="left"/>
            </w:pPr>
            <w:r>
              <w:rPr>
                <w:rFonts w:ascii="Times New Roman" w:hAnsi="Times New Roman"/>
                <w:b w:val="0"/>
                <w:i w:val="0"/>
                <w:color w:val="000000"/>
                <w:sz w:val="24"/>
              </w:rPr>
              <w:t>49</w:t>
            </w:r>
          </w:p>
        </w:tc>
        <w:tc>
          <w:tcPr>
            <w:tcW w:w="3256" w:type="dxa"/>
            <w:tcMar>
              <w:top w:w="50" w:type="dxa"/>
              <w:left w:w="100" w:type="dxa"/>
            </w:tcMar>
            <w:vAlign w:val="center"/>
          </w:tcPr>
          <w:p w14:paraId="0E28B73D">
            <w:pPr>
              <w:spacing w:before="0" w:after="0"/>
              <w:ind w:left="135"/>
              <w:jc w:val="left"/>
            </w:pPr>
            <w:r>
              <w:rPr>
                <w:rFonts w:ascii="Times New Roman" w:hAnsi="Times New Roman"/>
                <w:b w:val="0"/>
                <w:i w:val="0"/>
                <w:color w:val="000000"/>
                <w:sz w:val="24"/>
              </w:rPr>
              <w:t>Раскольников в системе образов. Раскольников и его «двойники»</w:t>
            </w:r>
          </w:p>
        </w:tc>
        <w:tc>
          <w:tcPr>
            <w:tcW w:w="805" w:type="dxa"/>
            <w:tcMar>
              <w:top w:w="50" w:type="dxa"/>
              <w:left w:w="100" w:type="dxa"/>
            </w:tcMar>
            <w:vAlign w:val="center"/>
          </w:tcPr>
          <w:p w14:paraId="799AAF04">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C8BE629">
            <w:pPr>
              <w:spacing w:before="0" w:after="0" w:line="276" w:lineRule="auto"/>
              <w:ind w:left="135"/>
              <w:jc w:val="center"/>
            </w:pPr>
          </w:p>
        </w:tc>
        <w:tc>
          <w:tcPr>
            <w:tcW w:w="1600" w:type="dxa"/>
            <w:tcMar>
              <w:top w:w="50" w:type="dxa"/>
              <w:left w:w="100" w:type="dxa"/>
            </w:tcMar>
            <w:vAlign w:val="center"/>
          </w:tcPr>
          <w:p w14:paraId="3776DCB2">
            <w:pPr>
              <w:spacing w:before="0" w:after="0" w:line="276" w:lineRule="auto"/>
              <w:ind w:left="135"/>
              <w:jc w:val="center"/>
            </w:pPr>
          </w:p>
        </w:tc>
        <w:tc>
          <w:tcPr>
            <w:tcW w:w="1131" w:type="dxa"/>
            <w:tcMar>
              <w:top w:w="50" w:type="dxa"/>
              <w:left w:w="100" w:type="dxa"/>
            </w:tcMar>
            <w:vAlign w:val="center"/>
          </w:tcPr>
          <w:p w14:paraId="304E801B">
            <w:pPr>
              <w:spacing w:before="0" w:after="0"/>
              <w:ind w:left="135"/>
              <w:jc w:val="left"/>
            </w:pPr>
          </w:p>
        </w:tc>
        <w:tc>
          <w:tcPr>
            <w:tcW w:w="1948" w:type="dxa"/>
            <w:tcMar>
              <w:top w:w="50" w:type="dxa"/>
              <w:left w:w="100" w:type="dxa"/>
            </w:tcMar>
            <w:vAlign w:val="center"/>
          </w:tcPr>
          <w:p w14:paraId="5C8DDF1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"https://m.edsoo.ru/e31eadf2" \h </w:instrText>
            </w:r>
            <w:r>
              <w:fldChar w:fldCharType="separate"/>
            </w:r>
            <w:r>
              <w:rPr>
                <w:rFonts w:ascii="Times New Roman" w:hAnsi="Times New Roman"/>
                <w:b w:val="0"/>
                <w:i w:val="0"/>
                <w:color w:val="0000FF"/>
                <w:sz w:val="22"/>
                <w:u w:val="single"/>
              </w:rPr>
              <w:t>https://m.edsoo.ru/e31eadf2</w:t>
            </w:r>
            <w:r>
              <w:rPr>
                <w:rFonts w:ascii="Times New Roman" w:hAnsi="Times New Roman"/>
                <w:b w:val="0"/>
                <w:i w:val="0"/>
                <w:color w:val="0000FF"/>
                <w:sz w:val="22"/>
                <w:u w:val="single"/>
              </w:rPr>
              <w:fldChar w:fldCharType="end"/>
            </w:r>
          </w:p>
        </w:tc>
      </w:tr>
      <w:tr w14:paraId="194F2D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CB8EDD4">
            <w:pPr>
              <w:spacing w:before="0" w:after="0"/>
              <w:ind w:left="0"/>
              <w:jc w:val="left"/>
            </w:pPr>
            <w:r>
              <w:rPr>
                <w:rFonts w:ascii="Times New Roman" w:hAnsi="Times New Roman"/>
                <w:b w:val="0"/>
                <w:i w:val="0"/>
                <w:color w:val="000000"/>
                <w:sz w:val="24"/>
              </w:rPr>
              <w:t>50</w:t>
            </w:r>
          </w:p>
        </w:tc>
        <w:tc>
          <w:tcPr>
            <w:tcW w:w="3256" w:type="dxa"/>
            <w:tcMar>
              <w:top w:w="50" w:type="dxa"/>
              <w:left w:w="100" w:type="dxa"/>
            </w:tcMar>
            <w:vAlign w:val="center"/>
          </w:tcPr>
          <w:p w14:paraId="25E81210">
            <w:pPr>
              <w:spacing w:before="0" w:after="0"/>
              <w:ind w:left="135"/>
              <w:jc w:val="left"/>
            </w:pPr>
            <w:r>
              <w:rPr>
                <w:rFonts w:ascii="Times New Roman" w:hAnsi="Times New Roman"/>
                <w:b w:val="0"/>
                <w:i w:val="0"/>
                <w:color w:val="000000"/>
                <w:sz w:val="24"/>
              </w:rPr>
              <w:t>Униженные и оскорбленные в романе «Преступление и наказание». Образ Петербурга</w:t>
            </w:r>
          </w:p>
        </w:tc>
        <w:tc>
          <w:tcPr>
            <w:tcW w:w="805" w:type="dxa"/>
            <w:tcMar>
              <w:top w:w="50" w:type="dxa"/>
              <w:left w:w="100" w:type="dxa"/>
            </w:tcMar>
            <w:vAlign w:val="center"/>
          </w:tcPr>
          <w:p w14:paraId="42EE4286">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A726F61">
            <w:pPr>
              <w:spacing w:before="0" w:after="0" w:line="276" w:lineRule="auto"/>
              <w:ind w:left="135"/>
              <w:jc w:val="center"/>
            </w:pPr>
          </w:p>
        </w:tc>
        <w:tc>
          <w:tcPr>
            <w:tcW w:w="1600" w:type="dxa"/>
            <w:tcMar>
              <w:top w:w="50" w:type="dxa"/>
              <w:left w:w="100" w:type="dxa"/>
            </w:tcMar>
            <w:vAlign w:val="center"/>
          </w:tcPr>
          <w:p w14:paraId="5937EA40">
            <w:pPr>
              <w:spacing w:before="0" w:after="0" w:line="276" w:lineRule="auto"/>
              <w:ind w:left="135"/>
              <w:jc w:val="center"/>
            </w:pPr>
          </w:p>
        </w:tc>
        <w:tc>
          <w:tcPr>
            <w:tcW w:w="1131" w:type="dxa"/>
            <w:tcMar>
              <w:top w:w="50" w:type="dxa"/>
              <w:left w:w="100" w:type="dxa"/>
            </w:tcMar>
            <w:vAlign w:val="center"/>
          </w:tcPr>
          <w:p w14:paraId="2F21CB64">
            <w:pPr>
              <w:spacing w:before="0" w:after="0"/>
              <w:ind w:left="135"/>
              <w:jc w:val="left"/>
            </w:pPr>
          </w:p>
        </w:tc>
        <w:tc>
          <w:tcPr>
            <w:tcW w:w="1948" w:type="dxa"/>
            <w:tcMar>
              <w:top w:w="50" w:type="dxa"/>
              <w:left w:w="100" w:type="dxa"/>
            </w:tcMar>
            <w:vAlign w:val="center"/>
          </w:tcPr>
          <w:p w14:paraId="3DA1F4A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"https://m.edsoo.ru/14396328" \h </w:instrText>
            </w:r>
            <w:r>
              <w:fldChar w:fldCharType="separate"/>
            </w:r>
            <w:r>
              <w:rPr>
                <w:rFonts w:ascii="Times New Roman" w:hAnsi="Times New Roman"/>
                <w:b w:val="0"/>
                <w:i w:val="0"/>
                <w:color w:val="0000FF"/>
                <w:sz w:val="22"/>
                <w:u w:val="single"/>
              </w:rPr>
              <w:t>https://m.edsoo.ru/14396328</w:t>
            </w:r>
            <w:r>
              <w:rPr>
                <w:rFonts w:ascii="Times New Roman" w:hAnsi="Times New Roman"/>
                <w:b w:val="0"/>
                <w:i w:val="0"/>
                <w:color w:val="0000FF"/>
                <w:sz w:val="22"/>
                <w:u w:val="single"/>
              </w:rPr>
              <w:fldChar w:fldCharType="end"/>
            </w:r>
          </w:p>
        </w:tc>
      </w:tr>
      <w:tr w14:paraId="503364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82EB91D">
            <w:pPr>
              <w:spacing w:before="0" w:after="0"/>
              <w:ind w:left="0"/>
              <w:jc w:val="left"/>
            </w:pPr>
            <w:r>
              <w:rPr>
                <w:rFonts w:ascii="Times New Roman" w:hAnsi="Times New Roman"/>
                <w:b w:val="0"/>
                <w:i w:val="0"/>
                <w:color w:val="000000"/>
                <w:sz w:val="24"/>
              </w:rPr>
              <w:t>51</w:t>
            </w:r>
          </w:p>
        </w:tc>
        <w:tc>
          <w:tcPr>
            <w:tcW w:w="3256" w:type="dxa"/>
            <w:tcMar>
              <w:top w:w="50" w:type="dxa"/>
              <w:left w:w="100" w:type="dxa"/>
            </w:tcMar>
            <w:vAlign w:val="center"/>
          </w:tcPr>
          <w:p w14:paraId="0D9053C4">
            <w:pPr>
              <w:spacing w:before="0" w:after="0"/>
              <w:ind w:left="135"/>
              <w:jc w:val="left"/>
            </w:pPr>
            <w:r>
              <w:rPr>
                <w:rFonts w:ascii="Times New Roman" w:hAnsi="Times New Roman"/>
                <w:b w:val="0"/>
                <w:i w:val="0"/>
                <w:color w:val="000000"/>
                <w:sz w:val="24"/>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14:paraId="7D79CA99">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93ED96E">
            <w:pPr>
              <w:spacing w:before="0" w:after="0" w:line="276" w:lineRule="auto"/>
              <w:ind w:left="135"/>
              <w:jc w:val="center"/>
            </w:pPr>
          </w:p>
        </w:tc>
        <w:tc>
          <w:tcPr>
            <w:tcW w:w="1600" w:type="dxa"/>
            <w:tcMar>
              <w:top w:w="50" w:type="dxa"/>
              <w:left w:w="100" w:type="dxa"/>
            </w:tcMar>
            <w:vAlign w:val="center"/>
          </w:tcPr>
          <w:p w14:paraId="36590B91">
            <w:pPr>
              <w:spacing w:before="0" w:after="0" w:line="276" w:lineRule="auto"/>
              <w:ind w:left="135"/>
              <w:jc w:val="center"/>
            </w:pPr>
          </w:p>
        </w:tc>
        <w:tc>
          <w:tcPr>
            <w:tcW w:w="1131" w:type="dxa"/>
            <w:tcMar>
              <w:top w:w="50" w:type="dxa"/>
              <w:left w:w="100" w:type="dxa"/>
            </w:tcMar>
            <w:vAlign w:val="center"/>
          </w:tcPr>
          <w:p w14:paraId="75F821FB">
            <w:pPr>
              <w:spacing w:before="0" w:after="0"/>
              <w:ind w:left="135"/>
              <w:jc w:val="left"/>
            </w:pPr>
          </w:p>
        </w:tc>
        <w:tc>
          <w:tcPr>
            <w:tcW w:w="1948" w:type="dxa"/>
            <w:tcMar>
              <w:top w:w="50" w:type="dxa"/>
              <w:left w:w="100" w:type="dxa"/>
            </w:tcMar>
            <w:vAlign w:val="center"/>
          </w:tcPr>
          <w:p w14:paraId="00815D8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"https://m.edsoo.ru/eb282fbc" \h </w:instrText>
            </w:r>
            <w:r>
              <w:fldChar w:fldCharType="separate"/>
            </w:r>
            <w:r>
              <w:rPr>
                <w:rFonts w:ascii="Times New Roman" w:hAnsi="Times New Roman"/>
                <w:b w:val="0"/>
                <w:i w:val="0"/>
                <w:color w:val="0000FF"/>
                <w:sz w:val="22"/>
                <w:u w:val="single"/>
              </w:rPr>
              <w:t>https://m.edsoo.ru/eb282fbc</w:t>
            </w:r>
            <w:r>
              <w:rPr>
                <w:rFonts w:ascii="Times New Roman" w:hAnsi="Times New Roman"/>
                <w:b w:val="0"/>
                <w:i w:val="0"/>
                <w:color w:val="0000FF"/>
                <w:sz w:val="22"/>
                <w:u w:val="single"/>
              </w:rPr>
              <w:fldChar w:fldCharType="end"/>
            </w:r>
          </w:p>
        </w:tc>
      </w:tr>
      <w:tr w14:paraId="01CE02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EA96F4F">
            <w:pPr>
              <w:spacing w:before="0" w:after="0"/>
              <w:ind w:left="0"/>
              <w:jc w:val="left"/>
            </w:pPr>
            <w:r>
              <w:rPr>
                <w:rFonts w:ascii="Times New Roman" w:hAnsi="Times New Roman"/>
                <w:b w:val="0"/>
                <w:i w:val="0"/>
                <w:color w:val="000000"/>
                <w:sz w:val="24"/>
              </w:rPr>
              <w:t>52</w:t>
            </w:r>
          </w:p>
        </w:tc>
        <w:tc>
          <w:tcPr>
            <w:tcW w:w="3256" w:type="dxa"/>
            <w:tcMar>
              <w:top w:w="50" w:type="dxa"/>
              <w:left w:w="100" w:type="dxa"/>
            </w:tcMar>
            <w:vAlign w:val="center"/>
          </w:tcPr>
          <w:p w14:paraId="2841343B">
            <w:pPr>
              <w:spacing w:before="0" w:after="0"/>
              <w:ind w:left="135"/>
              <w:jc w:val="left"/>
            </w:pPr>
            <w:r>
              <w:rPr>
                <w:rFonts w:ascii="Times New Roman" w:hAnsi="Times New Roman"/>
                <w:b w:val="0"/>
                <w:i w:val="0"/>
                <w:color w:val="000000"/>
                <w:sz w:val="24"/>
              </w:rPr>
              <w:t>Библейские мотивы и образы в «Преступлении и наказании»</w:t>
            </w:r>
          </w:p>
        </w:tc>
        <w:tc>
          <w:tcPr>
            <w:tcW w:w="805" w:type="dxa"/>
            <w:tcMar>
              <w:top w:w="50" w:type="dxa"/>
              <w:left w:w="100" w:type="dxa"/>
            </w:tcMar>
            <w:vAlign w:val="center"/>
          </w:tcPr>
          <w:p w14:paraId="285298AB">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F76E1A9">
            <w:pPr>
              <w:spacing w:before="0" w:after="0" w:line="276" w:lineRule="auto"/>
              <w:ind w:left="135"/>
              <w:jc w:val="center"/>
            </w:pPr>
          </w:p>
        </w:tc>
        <w:tc>
          <w:tcPr>
            <w:tcW w:w="1600" w:type="dxa"/>
            <w:tcMar>
              <w:top w:w="50" w:type="dxa"/>
              <w:left w:w="100" w:type="dxa"/>
            </w:tcMar>
            <w:vAlign w:val="center"/>
          </w:tcPr>
          <w:p w14:paraId="144128FA">
            <w:pPr>
              <w:spacing w:before="0" w:after="0" w:line="276" w:lineRule="auto"/>
              <w:ind w:left="135"/>
              <w:jc w:val="center"/>
            </w:pPr>
          </w:p>
        </w:tc>
        <w:tc>
          <w:tcPr>
            <w:tcW w:w="1131" w:type="dxa"/>
            <w:tcMar>
              <w:top w:w="50" w:type="dxa"/>
              <w:left w:w="100" w:type="dxa"/>
            </w:tcMar>
            <w:vAlign w:val="center"/>
          </w:tcPr>
          <w:p w14:paraId="4A46C4B3">
            <w:pPr>
              <w:spacing w:before="0" w:after="0"/>
              <w:ind w:left="135"/>
              <w:jc w:val="left"/>
            </w:pPr>
          </w:p>
        </w:tc>
        <w:tc>
          <w:tcPr>
            <w:tcW w:w="1948" w:type="dxa"/>
            <w:tcMar>
              <w:top w:w="50" w:type="dxa"/>
              <w:left w:w="100" w:type="dxa"/>
            </w:tcMar>
            <w:vAlign w:val="center"/>
          </w:tcPr>
          <w:p w14:paraId="3E58132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"https://m.edsoo.ru/f8f251b2" \h </w:instrText>
            </w:r>
            <w:r>
              <w:fldChar w:fldCharType="separate"/>
            </w:r>
            <w:r>
              <w:rPr>
                <w:rFonts w:ascii="Times New Roman" w:hAnsi="Times New Roman"/>
                <w:b w:val="0"/>
                <w:i w:val="0"/>
                <w:color w:val="0000FF"/>
                <w:sz w:val="22"/>
                <w:u w:val="single"/>
              </w:rPr>
              <w:t>https://m.edsoo.ru/f8f251b2</w:t>
            </w:r>
            <w:r>
              <w:rPr>
                <w:rFonts w:ascii="Times New Roman" w:hAnsi="Times New Roman"/>
                <w:b w:val="0"/>
                <w:i w:val="0"/>
                <w:color w:val="0000FF"/>
                <w:sz w:val="22"/>
                <w:u w:val="single"/>
              </w:rPr>
              <w:fldChar w:fldCharType="end"/>
            </w:r>
          </w:p>
        </w:tc>
      </w:tr>
      <w:tr w14:paraId="712D99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5BBE48D">
            <w:pPr>
              <w:spacing w:before="0" w:after="0"/>
              <w:ind w:left="0"/>
              <w:jc w:val="left"/>
            </w:pPr>
            <w:r>
              <w:rPr>
                <w:rFonts w:ascii="Times New Roman" w:hAnsi="Times New Roman"/>
                <w:b w:val="0"/>
                <w:i w:val="0"/>
                <w:color w:val="000000"/>
                <w:sz w:val="24"/>
              </w:rPr>
              <w:t>53</w:t>
            </w:r>
          </w:p>
        </w:tc>
        <w:tc>
          <w:tcPr>
            <w:tcW w:w="3256" w:type="dxa"/>
            <w:tcMar>
              <w:top w:w="50" w:type="dxa"/>
              <w:left w:w="100" w:type="dxa"/>
            </w:tcMar>
            <w:vAlign w:val="center"/>
          </w:tcPr>
          <w:p w14:paraId="6EABAE89">
            <w:pPr>
              <w:spacing w:before="0" w:after="0"/>
              <w:ind w:left="135"/>
              <w:jc w:val="left"/>
            </w:pPr>
            <w:r>
              <w:rPr>
                <w:rFonts w:ascii="Times New Roman" w:hAnsi="Times New Roman"/>
                <w:b w:val="0"/>
                <w:i w:val="0"/>
                <w:color w:val="000000"/>
                <w:sz w:val="24"/>
              </w:rPr>
              <w:t>Смысл названия романа «Преступление и наказание». Роль финала</w:t>
            </w:r>
          </w:p>
        </w:tc>
        <w:tc>
          <w:tcPr>
            <w:tcW w:w="805" w:type="dxa"/>
            <w:tcMar>
              <w:top w:w="50" w:type="dxa"/>
              <w:left w:w="100" w:type="dxa"/>
            </w:tcMar>
            <w:vAlign w:val="center"/>
          </w:tcPr>
          <w:p w14:paraId="6979CD74">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24978C3">
            <w:pPr>
              <w:spacing w:before="0" w:after="0" w:line="276" w:lineRule="auto"/>
              <w:ind w:left="135"/>
              <w:jc w:val="center"/>
            </w:pPr>
          </w:p>
        </w:tc>
        <w:tc>
          <w:tcPr>
            <w:tcW w:w="1600" w:type="dxa"/>
            <w:tcMar>
              <w:top w:w="50" w:type="dxa"/>
              <w:left w:w="100" w:type="dxa"/>
            </w:tcMar>
            <w:vAlign w:val="center"/>
          </w:tcPr>
          <w:p w14:paraId="43669B61">
            <w:pPr>
              <w:spacing w:before="0" w:after="0" w:line="276" w:lineRule="auto"/>
              <w:ind w:left="135"/>
              <w:jc w:val="center"/>
            </w:pPr>
          </w:p>
        </w:tc>
        <w:tc>
          <w:tcPr>
            <w:tcW w:w="1131" w:type="dxa"/>
            <w:tcMar>
              <w:top w:w="50" w:type="dxa"/>
              <w:left w:w="100" w:type="dxa"/>
            </w:tcMar>
            <w:vAlign w:val="center"/>
          </w:tcPr>
          <w:p w14:paraId="1251141F">
            <w:pPr>
              <w:spacing w:before="0" w:after="0"/>
              <w:ind w:left="135"/>
              <w:jc w:val="left"/>
            </w:pPr>
          </w:p>
        </w:tc>
        <w:tc>
          <w:tcPr>
            <w:tcW w:w="1948" w:type="dxa"/>
            <w:tcMar>
              <w:top w:w="50" w:type="dxa"/>
              <w:left w:w="100" w:type="dxa"/>
            </w:tcMar>
            <w:vAlign w:val="center"/>
          </w:tcPr>
          <w:p w14:paraId="7F1FEC9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"https://m.edsoo.ru/6355e71c" \h </w:instrText>
            </w:r>
            <w:r>
              <w:fldChar w:fldCharType="separate"/>
            </w:r>
            <w:r>
              <w:rPr>
                <w:rFonts w:ascii="Times New Roman" w:hAnsi="Times New Roman"/>
                <w:b w:val="0"/>
                <w:i w:val="0"/>
                <w:color w:val="0000FF"/>
                <w:sz w:val="22"/>
                <w:u w:val="single"/>
              </w:rPr>
              <w:t>https://m.edsoo.ru/6355e71c</w:t>
            </w:r>
            <w:r>
              <w:rPr>
                <w:rFonts w:ascii="Times New Roman" w:hAnsi="Times New Roman"/>
                <w:b w:val="0"/>
                <w:i w:val="0"/>
                <w:color w:val="0000FF"/>
                <w:sz w:val="22"/>
                <w:u w:val="single"/>
              </w:rPr>
              <w:fldChar w:fldCharType="end"/>
            </w:r>
          </w:p>
        </w:tc>
      </w:tr>
      <w:tr w14:paraId="35B0E7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9731526">
            <w:pPr>
              <w:spacing w:before="0" w:after="0"/>
              <w:ind w:left="0"/>
              <w:jc w:val="left"/>
            </w:pPr>
            <w:r>
              <w:rPr>
                <w:rFonts w:ascii="Times New Roman" w:hAnsi="Times New Roman"/>
                <w:b w:val="0"/>
                <w:i w:val="0"/>
                <w:color w:val="000000"/>
                <w:sz w:val="24"/>
              </w:rPr>
              <w:t>54</w:t>
            </w:r>
          </w:p>
        </w:tc>
        <w:tc>
          <w:tcPr>
            <w:tcW w:w="3256" w:type="dxa"/>
            <w:tcMar>
              <w:top w:w="50" w:type="dxa"/>
              <w:left w:w="100" w:type="dxa"/>
            </w:tcMar>
            <w:vAlign w:val="center"/>
          </w:tcPr>
          <w:p w14:paraId="1A6111E7">
            <w:pPr>
              <w:spacing w:before="0" w:after="0"/>
              <w:ind w:left="135"/>
              <w:jc w:val="left"/>
            </w:pPr>
            <w:r>
              <w:rPr>
                <w:rFonts w:ascii="Times New Roman" w:hAnsi="Times New Roman"/>
                <w:b w:val="0"/>
                <w:i w:val="0"/>
                <w:color w:val="000000"/>
                <w:sz w:val="24"/>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14:paraId="6F7E9099">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F7FEB27">
            <w:pPr>
              <w:spacing w:before="0" w:after="0" w:line="276" w:lineRule="auto"/>
              <w:ind w:left="135"/>
              <w:jc w:val="center"/>
            </w:pPr>
          </w:p>
        </w:tc>
        <w:tc>
          <w:tcPr>
            <w:tcW w:w="1600" w:type="dxa"/>
            <w:tcMar>
              <w:top w:w="50" w:type="dxa"/>
              <w:left w:w="100" w:type="dxa"/>
            </w:tcMar>
            <w:vAlign w:val="center"/>
          </w:tcPr>
          <w:p w14:paraId="01AD2509">
            <w:pPr>
              <w:spacing w:before="0" w:after="0" w:line="276" w:lineRule="auto"/>
              <w:ind w:left="135"/>
              <w:jc w:val="center"/>
            </w:pPr>
          </w:p>
        </w:tc>
        <w:tc>
          <w:tcPr>
            <w:tcW w:w="1131" w:type="dxa"/>
            <w:tcMar>
              <w:top w:w="50" w:type="dxa"/>
              <w:left w:w="100" w:type="dxa"/>
            </w:tcMar>
            <w:vAlign w:val="center"/>
          </w:tcPr>
          <w:p w14:paraId="080E1DBF">
            <w:pPr>
              <w:spacing w:before="0" w:after="0"/>
              <w:ind w:left="135"/>
              <w:jc w:val="left"/>
            </w:pPr>
          </w:p>
        </w:tc>
        <w:tc>
          <w:tcPr>
            <w:tcW w:w="1948" w:type="dxa"/>
            <w:tcMar>
              <w:top w:w="50" w:type="dxa"/>
              <w:left w:w="100" w:type="dxa"/>
            </w:tcMar>
            <w:vAlign w:val="center"/>
          </w:tcPr>
          <w:p w14:paraId="67DD346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"https://m.edsoo.ru/55f0d8d3" \h </w:instrText>
            </w:r>
            <w:r>
              <w:fldChar w:fldCharType="separate"/>
            </w:r>
            <w:r>
              <w:rPr>
                <w:rFonts w:ascii="Times New Roman" w:hAnsi="Times New Roman"/>
                <w:b w:val="0"/>
                <w:i w:val="0"/>
                <w:color w:val="0000FF"/>
                <w:sz w:val="22"/>
                <w:u w:val="single"/>
              </w:rPr>
              <w:t>https://m.edsoo.ru/55f0d8d3</w:t>
            </w:r>
            <w:r>
              <w:rPr>
                <w:rFonts w:ascii="Times New Roman" w:hAnsi="Times New Roman"/>
                <w:b w:val="0"/>
                <w:i w:val="0"/>
                <w:color w:val="0000FF"/>
                <w:sz w:val="22"/>
                <w:u w:val="single"/>
              </w:rPr>
              <w:fldChar w:fldCharType="end"/>
            </w:r>
          </w:p>
        </w:tc>
      </w:tr>
      <w:tr w14:paraId="2282B4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CCD62EE">
            <w:pPr>
              <w:spacing w:before="0" w:after="0"/>
              <w:ind w:left="0"/>
              <w:jc w:val="left"/>
            </w:pPr>
            <w:r>
              <w:rPr>
                <w:rFonts w:ascii="Times New Roman" w:hAnsi="Times New Roman"/>
                <w:b w:val="0"/>
                <w:i w:val="0"/>
                <w:color w:val="000000"/>
                <w:sz w:val="24"/>
              </w:rPr>
              <w:t>55</w:t>
            </w:r>
          </w:p>
        </w:tc>
        <w:tc>
          <w:tcPr>
            <w:tcW w:w="3256" w:type="dxa"/>
            <w:tcMar>
              <w:top w:w="50" w:type="dxa"/>
              <w:left w:w="100" w:type="dxa"/>
            </w:tcMar>
            <w:vAlign w:val="center"/>
          </w:tcPr>
          <w:p w14:paraId="3375BBEA">
            <w:pPr>
              <w:spacing w:before="0" w:after="0"/>
              <w:ind w:left="135"/>
              <w:jc w:val="left"/>
            </w:pPr>
            <w:r>
              <w:rPr>
                <w:rFonts w:ascii="Times New Roman" w:hAnsi="Times New Roman"/>
                <w:b w:val="0"/>
                <w:i w:val="0"/>
                <w:color w:val="000000"/>
                <w:sz w:val="24"/>
              </w:rPr>
              <w:t>Историко-культурное значение романа Ф.М.Достоевского «Преступление и наказание»</w:t>
            </w:r>
          </w:p>
        </w:tc>
        <w:tc>
          <w:tcPr>
            <w:tcW w:w="805" w:type="dxa"/>
            <w:tcMar>
              <w:top w:w="50" w:type="dxa"/>
              <w:left w:w="100" w:type="dxa"/>
            </w:tcMar>
            <w:vAlign w:val="center"/>
          </w:tcPr>
          <w:p w14:paraId="11852841">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FD0B5F1">
            <w:pPr>
              <w:spacing w:before="0" w:after="0" w:line="276" w:lineRule="auto"/>
              <w:ind w:left="135"/>
              <w:jc w:val="center"/>
            </w:pPr>
          </w:p>
        </w:tc>
        <w:tc>
          <w:tcPr>
            <w:tcW w:w="1600" w:type="dxa"/>
            <w:tcMar>
              <w:top w:w="50" w:type="dxa"/>
              <w:left w:w="100" w:type="dxa"/>
            </w:tcMar>
            <w:vAlign w:val="center"/>
          </w:tcPr>
          <w:p w14:paraId="02FC4531">
            <w:pPr>
              <w:spacing w:before="0" w:after="0" w:line="276" w:lineRule="auto"/>
              <w:ind w:left="135"/>
              <w:jc w:val="center"/>
            </w:pPr>
          </w:p>
        </w:tc>
        <w:tc>
          <w:tcPr>
            <w:tcW w:w="1131" w:type="dxa"/>
            <w:tcMar>
              <w:top w:w="50" w:type="dxa"/>
              <w:left w:w="100" w:type="dxa"/>
            </w:tcMar>
            <w:vAlign w:val="center"/>
          </w:tcPr>
          <w:p w14:paraId="7DB155DF">
            <w:pPr>
              <w:spacing w:before="0" w:after="0"/>
              <w:ind w:left="135"/>
              <w:jc w:val="left"/>
            </w:pPr>
          </w:p>
        </w:tc>
        <w:tc>
          <w:tcPr>
            <w:tcW w:w="1948" w:type="dxa"/>
            <w:tcMar>
              <w:top w:w="50" w:type="dxa"/>
              <w:left w:w="100" w:type="dxa"/>
            </w:tcMar>
            <w:vAlign w:val="center"/>
          </w:tcPr>
          <w:p w14:paraId="546E25C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"https://m.edsoo.ru/4ff59256" \h </w:instrText>
            </w:r>
            <w:r>
              <w:fldChar w:fldCharType="separate"/>
            </w:r>
            <w:r>
              <w:rPr>
                <w:rFonts w:ascii="Times New Roman" w:hAnsi="Times New Roman"/>
                <w:b w:val="0"/>
                <w:i w:val="0"/>
                <w:color w:val="0000FF"/>
                <w:sz w:val="22"/>
                <w:u w:val="single"/>
              </w:rPr>
              <w:t>https://m.edsoo.ru/4ff59256</w:t>
            </w:r>
            <w:r>
              <w:rPr>
                <w:rFonts w:ascii="Times New Roman" w:hAnsi="Times New Roman"/>
                <w:b w:val="0"/>
                <w:i w:val="0"/>
                <w:color w:val="0000FF"/>
                <w:sz w:val="22"/>
                <w:u w:val="single"/>
              </w:rPr>
              <w:fldChar w:fldCharType="end"/>
            </w:r>
          </w:p>
        </w:tc>
      </w:tr>
      <w:tr w14:paraId="7CC364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F473CFC">
            <w:pPr>
              <w:spacing w:before="0" w:after="0"/>
              <w:ind w:left="0"/>
              <w:jc w:val="left"/>
            </w:pPr>
            <w:r>
              <w:rPr>
                <w:rFonts w:ascii="Times New Roman" w:hAnsi="Times New Roman"/>
                <w:b w:val="0"/>
                <w:i w:val="0"/>
                <w:color w:val="000000"/>
                <w:sz w:val="24"/>
              </w:rPr>
              <w:t>56</w:t>
            </w:r>
          </w:p>
        </w:tc>
        <w:tc>
          <w:tcPr>
            <w:tcW w:w="3256" w:type="dxa"/>
            <w:tcMar>
              <w:top w:w="50" w:type="dxa"/>
              <w:left w:w="100" w:type="dxa"/>
            </w:tcMar>
            <w:vAlign w:val="center"/>
          </w:tcPr>
          <w:p w14:paraId="23AD75F1">
            <w:pPr>
              <w:spacing w:before="0" w:after="0"/>
              <w:ind w:left="135"/>
              <w:jc w:val="left"/>
            </w:pPr>
            <w:r>
              <w:rPr>
                <w:rFonts w:ascii="Times New Roman" w:hAnsi="Times New Roman"/>
                <w:b w:val="0"/>
                <w:i w:val="0"/>
                <w:color w:val="000000"/>
                <w:sz w:val="24"/>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14:paraId="0AC20D9F">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C85A7DE">
            <w:pPr>
              <w:spacing w:before="0" w:after="0" w:line="276" w:lineRule="auto"/>
              <w:ind w:left="135"/>
              <w:jc w:val="center"/>
            </w:pPr>
          </w:p>
        </w:tc>
        <w:tc>
          <w:tcPr>
            <w:tcW w:w="1600" w:type="dxa"/>
            <w:tcMar>
              <w:top w:w="50" w:type="dxa"/>
              <w:left w:w="100" w:type="dxa"/>
            </w:tcMar>
            <w:vAlign w:val="center"/>
          </w:tcPr>
          <w:p w14:paraId="305844EC">
            <w:pPr>
              <w:spacing w:before="0" w:after="0" w:line="276" w:lineRule="auto"/>
              <w:ind w:left="135"/>
              <w:jc w:val="center"/>
            </w:pPr>
          </w:p>
        </w:tc>
        <w:tc>
          <w:tcPr>
            <w:tcW w:w="1131" w:type="dxa"/>
            <w:tcMar>
              <w:top w:w="50" w:type="dxa"/>
              <w:left w:w="100" w:type="dxa"/>
            </w:tcMar>
            <w:vAlign w:val="center"/>
          </w:tcPr>
          <w:p w14:paraId="15E8ACB2">
            <w:pPr>
              <w:spacing w:before="0" w:after="0"/>
              <w:ind w:left="135"/>
              <w:jc w:val="left"/>
            </w:pPr>
          </w:p>
        </w:tc>
        <w:tc>
          <w:tcPr>
            <w:tcW w:w="1948" w:type="dxa"/>
            <w:tcMar>
              <w:top w:w="50" w:type="dxa"/>
              <w:left w:w="100" w:type="dxa"/>
            </w:tcMar>
            <w:vAlign w:val="center"/>
          </w:tcPr>
          <w:p w14:paraId="5DC5F66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"https://m.edsoo.ru/fd0ec140" \h </w:instrText>
            </w:r>
            <w:r>
              <w:fldChar w:fldCharType="separate"/>
            </w:r>
            <w:r>
              <w:rPr>
                <w:rFonts w:ascii="Times New Roman" w:hAnsi="Times New Roman"/>
                <w:b w:val="0"/>
                <w:i w:val="0"/>
                <w:color w:val="0000FF"/>
                <w:sz w:val="22"/>
                <w:u w:val="single"/>
              </w:rPr>
              <w:t>https://m.edsoo.ru/fd0ec140</w:t>
            </w:r>
            <w:r>
              <w:rPr>
                <w:rFonts w:ascii="Times New Roman" w:hAnsi="Times New Roman"/>
                <w:b w:val="0"/>
                <w:i w:val="0"/>
                <w:color w:val="0000FF"/>
                <w:sz w:val="22"/>
                <w:u w:val="single"/>
              </w:rPr>
              <w:fldChar w:fldCharType="end"/>
            </w:r>
          </w:p>
        </w:tc>
      </w:tr>
      <w:tr w14:paraId="08A9B1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36A5D9C">
            <w:pPr>
              <w:spacing w:before="0" w:after="0"/>
              <w:ind w:left="0"/>
              <w:jc w:val="left"/>
            </w:pPr>
            <w:r>
              <w:rPr>
                <w:rFonts w:ascii="Times New Roman" w:hAnsi="Times New Roman"/>
                <w:b w:val="0"/>
                <w:i w:val="0"/>
                <w:color w:val="000000"/>
                <w:sz w:val="24"/>
              </w:rPr>
              <w:t>57</w:t>
            </w:r>
          </w:p>
        </w:tc>
        <w:tc>
          <w:tcPr>
            <w:tcW w:w="3256" w:type="dxa"/>
            <w:tcMar>
              <w:top w:w="50" w:type="dxa"/>
              <w:left w:w="100" w:type="dxa"/>
            </w:tcMar>
            <w:vAlign w:val="center"/>
          </w:tcPr>
          <w:p w14:paraId="4CD1732E">
            <w:pPr>
              <w:spacing w:before="0" w:after="0"/>
              <w:ind w:left="135"/>
              <w:jc w:val="left"/>
            </w:pPr>
            <w:r>
              <w:rPr>
                <w:rFonts w:ascii="Times New Roman" w:hAnsi="Times New Roman"/>
                <w:b w:val="0"/>
                <w:i w:val="0"/>
                <w:color w:val="000000"/>
                <w:sz w:val="24"/>
              </w:rPr>
              <w:t>Основные этапы жизни и творчества Л.Н.Толстого</w:t>
            </w:r>
          </w:p>
        </w:tc>
        <w:tc>
          <w:tcPr>
            <w:tcW w:w="805" w:type="dxa"/>
            <w:tcMar>
              <w:top w:w="50" w:type="dxa"/>
              <w:left w:w="100" w:type="dxa"/>
            </w:tcMar>
            <w:vAlign w:val="center"/>
          </w:tcPr>
          <w:p w14:paraId="751F22AC">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42D0771">
            <w:pPr>
              <w:spacing w:before="0" w:after="0" w:line="276" w:lineRule="auto"/>
              <w:ind w:left="135"/>
              <w:jc w:val="center"/>
            </w:pPr>
          </w:p>
        </w:tc>
        <w:tc>
          <w:tcPr>
            <w:tcW w:w="1600" w:type="dxa"/>
            <w:tcMar>
              <w:top w:w="50" w:type="dxa"/>
              <w:left w:w="100" w:type="dxa"/>
            </w:tcMar>
            <w:vAlign w:val="center"/>
          </w:tcPr>
          <w:p w14:paraId="0A17FAEF">
            <w:pPr>
              <w:spacing w:before="0" w:after="0" w:line="276" w:lineRule="auto"/>
              <w:ind w:left="135"/>
              <w:jc w:val="center"/>
            </w:pPr>
          </w:p>
        </w:tc>
        <w:tc>
          <w:tcPr>
            <w:tcW w:w="1131" w:type="dxa"/>
            <w:tcMar>
              <w:top w:w="50" w:type="dxa"/>
              <w:left w:w="100" w:type="dxa"/>
            </w:tcMar>
            <w:vAlign w:val="center"/>
          </w:tcPr>
          <w:p w14:paraId="3CA37088">
            <w:pPr>
              <w:spacing w:before="0" w:after="0"/>
              <w:ind w:left="135"/>
              <w:jc w:val="left"/>
            </w:pPr>
          </w:p>
        </w:tc>
        <w:tc>
          <w:tcPr>
            <w:tcW w:w="1948" w:type="dxa"/>
            <w:tcMar>
              <w:top w:w="50" w:type="dxa"/>
              <w:left w:w="100" w:type="dxa"/>
            </w:tcMar>
            <w:vAlign w:val="center"/>
          </w:tcPr>
          <w:p w14:paraId="2F4F617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"https://m.edsoo.ru/429ee50c" \h </w:instrText>
            </w:r>
            <w:r>
              <w:fldChar w:fldCharType="separate"/>
            </w:r>
            <w:r>
              <w:rPr>
                <w:rFonts w:ascii="Times New Roman" w:hAnsi="Times New Roman"/>
                <w:b w:val="0"/>
                <w:i w:val="0"/>
                <w:color w:val="0000FF"/>
                <w:sz w:val="22"/>
                <w:u w:val="single"/>
              </w:rPr>
              <w:t>https://m.edsoo.ru/429ee50c</w:t>
            </w:r>
            <w:r>
              <w:rPr>
                <w:rFonts w:ascii="Times New Roman" w:hAnsi="Times New Roman"/>
                <w:b w:val="0"/>
                <w:i w:val="0"/>
                <w:color w:val="0000FF"/>
                <w:sz w:val="22"/>
                <w:u w:val="single"/>
              </w:rPr>
              <w:fldChar w:fldCharType="end"/>
            </w:r>
          </w:p>
        </w:tc>
      </w:tr>
      <w:tr w14:paraId="18E512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02AB782">
            <w:pPr>
              <w:spacing w:before="0" w:after="0"/>
              <w:ind w:left="0"/>
              <w:jc w:val="left"/>
            </w:pPr>
            <w:r>
              <w:rPr>
                <w:rFonts w:ascii="Times New Roman" w:hAnsi="Times New Roman"/>
                <w:b w:val="0"/>
                <w:i w:val="0"/>
                <w:color w:val="000000"/>
                <w:sz w:val="24"/>
              </w:rPr>
              <w:t>58</w:t>
            </w:r>
          </w:p>
        </w:tc>
        <w:tc>
          <w:tcPr>
            <w:tcW w:w="3256" w:type="dxa"/>
            <w:tcMar>
              <w:top w:w="50" w:type="dxa"/>
              <w:left w:w="100" w:type="dxa"/>
            </w:tcMar>
            <w:vAlign w:val="center"/>
          </w:tcPr>
          <w:p w14:paraId="4A004EE2">
            <w:pPr>
              <w:spacing w:before="0" w:after="0"/>
              <w:ind w:left="135"/>
              <w:jc w:val="left"/>
            </w:pPr>
            <w:r>
              <w:rPr>
                <w:rFonts w:ascii="Times New Roman" w:hAnsi="Times New Roman"/>
                <w:b w:val="0"/>
                <w:i w:val="0"/>
                <w:color w:val="000000"/>
                <w:sz w:val="24"/>
              </w:rPr>
              <w:t>История создания романа «Война и мир». Жанровые особенности произведения</w:t>
            </w:r>
          </w:p>
        </w:tc>
        <w:tc>
          <w:tcPr>
            <w:tcW w:w="805" w:type="dxa"/>
            <w:tcMar>
              <w:top w:w="50" w:type="dxa"/>
              <w:left w:w="100" w:type="dxa"/>
            </w:tcMar>
            <w:vAlign w:val="center"/>
          </w:tcPr>
          <w:p w14:paraId="4F3F1C4F">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3EC259A">
            <w:pPr>
              <w:spacing w:before="0" w:after="0" w:line="276" w:lineRule="auto"/>
              <w:ind w:left="135"/>
              <w:jc w:val="center"/>
            </w:pPr>
          </w:p>
        </w:tc>
        <w:tc>
          <w:tcPr>
            <w:tcW w:w="1600" w:type="dxa"/>
            <w:tcMar>
              <w:top w:w="50" w:type="dxa"/>
              <w:left w:w="100" w:type="dxa"/>
            </w:tcMar>
            <w:vAlign w:val="center"/>
          </w:tcPr>
          <w:p w14:paraId="7BD83362">
            <w:pPr>
              <w:spacing w:before="0" w:after="0" w:line="276" w:lineRule="auto"/>
              <w:ind w:left="135"/>
              <w:jc w:val="center"/>
            </w:pPr>
          </w:p>
        </w:tc>
        <w:tc>
          <w:tcPr>
            <w:tcW w:w="1131" w:type="dxa"/>
            <w:tcMar>
              <w:top w:w="50" w:type="dxa"/>
              <w:left w:w="100" w:type="dxa"/>
            </w:tcMar>
            <w:vAlign w:val="center"/>
          </w:tcPr>
          <w:p w14:paraId="68D3FE41">
            <w:pPr>
              <w:spacing w:before="0" w:after="0"/>
              <w:ind w:left="135"/>
              <w:jc w:val="left"/>
            </w:pPr>
          </w:p>
        </w:tc>
        <w:tc>
          <w:tcPr>
            <w:tcW w:w="1948" w:type="dxa"/>
            <w:tcMar>
              <w:top w:w="50" w:type="dxa"/>
              <w:left w:w="100" w:type="dxa"/>
            </w:tcMar>
            <w:vAlign w:val="center"/>
          </w:tcPr>
          <w:p w14:paraId="4B7066C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"https://m.edsoo.ru/92dd8da8" \h </w:instrText>
            </w:r>
            <w:r>
              <w:fldChar w:fldCharType="separate"/>
            </w:r>
            <w:r>
              <w:rPr>
                <w:rFonts w:ascii="Times New Roman" w:hAnsi="Times New Roman"/>
                <w:b w:val="0"/>
                <w:i w:val="0"/>
                <w:color w:val="0000FF"/>
                <w:sz w:val="22"/>
                <w:u w:val="single"/>
              </w:rPr>
              <w:t>https://m.edsoo.ru/92dd8da8</w:t>
            </w:r>
            <w:r>
              <w:rPr>
                <w:rFonts w:ascii="Times New Roman" w:hAnsi="Times New Roman"/>
                <w:b w:val="0"/>
                <w:i w:val="0"/>
                <w:color w:val="0000FF"/>
                <w:sz w:val="22"/>
                <w:u w:val="single"/>
              </w:rPr>
              <w:fldChar w:fldCharType="end"/>
            </w:r>
          </w:p>
        </w:tc>
      </w:tr>
      <w:tr w14:paraId="795E69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4CC8032">
            <w:pPr>
              <w:spacing w:before="0" w:after="0"/>
              <w:ind w:left="0"/>
              <w:jc w:val="left"/>
            </w:pPr>
            <w:r>
              <w:rPr>
                <w:rFonts w:ascii="Times New Roman" w:hAnsi="Times New Roman"/>
                <w:b w:val="0"/>
                <w:i w:val="0"/>
                <w:color w:val="000000"/>
                <w:sz w:val="24"/>
              </w:rPr>
              <w:t>59</w:t>
            </w:r>
          </w:p>
        </w:tc>
        <w:tc>
          <w:tcPr>
            <w:tcW w:w="3256" w:type="dxa"/>
            <w:tcMar>
              <w:top w:w="50" w:type="dxa"/>
              <w:left w:w="100" w:type="dxa"/>
            </w:tcMar>
            <w:vAlign w:val="center"/>
          </w:tcPr>
          <w:p w14:paraId="1B5D1FA3">
            <w:pPr>
              <w:spacing w:before="0" w:after="0"/>
              <w:ind w:left="135"/>
              <w:jc w:val="left"/>
            </w:pPr>
            <w:r>
              <w:rPr>
                <w:rFonts w:ascii="Times New Roman" w:hAnsi="Times New Roman"/>
                <w:b w:val="0"/>
                <w:i w:val="0"/>
                <w:color w:val="000000"/>
                <w:sz w:val="24"/>
              </w:rPr>
              <w:t>Смысл названия. Историческая основа произведения «Война и мир»</w:t>
            </w:r>
          </w:p>
        </w:tc>
        <w:tc>
          <w:tcPr>
            <w:tcW w:w="805" w:type="dxa"/>
            <w:tcMar>
              <w:top w:w="50" w:type="dxa"/>
              <w:left w:w="100" w:type="dxa"/>
            </w:tcMar>
            <w:vAlign w:val="center"/>
          </w:tcPr>
          <w:p w14:paraId="45FB032A">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A2ADEFC">
            <w:pPr>
              <w:spacing w:before="0" w:after="0" w:line="276" w:lineRule="auto"/>
              <w:ind w:left="135"/>
              <w:jc w:val="center"/>
            </w:pPr>
          </w:p>
        </w:tc>
        <w:tc>
          <w:tcPr>
            <w:tcW w:w="1600" w:type="dxa"/>
            <w:tcMar>
              <w:top w:w="50" w:type="dxa"/>
              <w:left w:w="100" w:type="dxa"/>
            </w:tcMar>
            <w:vAlign w:val="center"/>
          </w:tcPr>
          <w:p w14:paraId="15DC25AB">
            <w:pPr>
              <w:spacing w:before="0" w:after="0" w:line="276" w:lineRule="auto"/>
              <w:ind w:left="135"/>
              <w:jc w:val="center"/>
            </w:pPr>
          </w:p>
        </w:tc>
        <w:tc>
          <w:tcPr>
            <w:tcW w:w="1131" w:type="dxa"/>
            <w:tcMar>
              <w:top w:w="50" w:type="dxa"/>
              <w:left w:w="100" w:type="dxa"/>
            </w:tcMar>
            <w:vAlign w:val="center"/>
          </w:tcPr>
          <w:p w14:paraId="662BA46B">
            <w:pPr>
              <w:spacing w:before="0" w:after="0"/>
              <w:ind w:left="135"/>
              <w:jc w:val="left"/>
            </w:pPr>
          </w:p>
        </w:tc>
        <w:tc>
          <w:tcPr>
            <w:tcW w:w="1948" w:type="dxa"/>
            <w:tcMar>
              <w:top w:w="50" w:type="dxa"/>
              <w:left w:w="100" w:type="dxa"/>
            </w:tcMar>
            <w:vAlign w:val="center"/>
          </w:tcPr>
          <w:p w14:paraId="7A4ABAE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"https://m.edsoo.ru/95955423" \h </w:instrText>
            </w:r>
            <w:r>
              <w:fldChar w:fldCharType="separate"/>
            </w:r>
            <w:r>
              <w:rPr>
                <w:rFonts w:ascii="Times New Roman" w:hAnsi="Times New Roman"/>
                <w:b w:val="0"/>
                <w:i w:val="0"/>
                <w:color w:val="0000FF"/>
                <w:sz w:val="22"/>
                <w:u w:val="single"/>
              </w:rPr>
              <w:t>https://m.edsoo.ru/95955423</w:t>
            </w:r>
            <w:r>
              <w:rPr>
                <w:rFonts w:ascii="Times New Roman" w:hAnsi="Times New Roman"/>
                <w:b w:val="0"/>
                <w:i w:val="0"/>
                <w:color w:val="0000FF"/>
                <w:sz w:val="22"/>
                <w:u w:val="single"/>
              </w:rPr>
              <w:fldChar w:fldCharType="end"/>
            </w:r>
          </w:p>
        </w:tc>
      </w:tr>
      <w:tr w14:paraId="518971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452CFDD">
            <w:pPr>
              <w:spacing w:before="0" w:after="0"/>
              <w:ind w:left="0"/>
              <w:jc w:val="left"/>
            </w:pPr>
            <w:r>
              <w:rPr>
                <w:rFonts w:ascii="Times New Roman" w:hAnsi="Times New Roman"/>
                <w:b w:val="0"/>
                <w:i w:val="0"/>
                <w:color w:val="000000"/>
                <w:sz w:val="24"/>
              </w:rPr>
              <w:t>60</w:t>
            </w:r>
          </w:p>
        </w:tc>
        <w:tc>
          <w:tcPr>
            <w:tcW w:w="3256" w:type="dxa"/>
            <w:tcMar>
              <w:top w:w="50" w:type="dxa"/>
              <w:left w:w="100" w:type="dxa"/>
            </w:tcMar>
            <w:vAlign w:val="center"/>
          </w:tcPr>
          <w:p w14:paraId="29643415">
            <w:pPr>
              <w:spacing w:before="0" w:after="0"/>
              <w:ind w:left="135"/>
              <w:jc w:val="left"/>
            </w:pPr>
            <w:r>
              <w:rPr>
                <w:rFonts w:ascii="Times New Roman" w:hAnsi="Times New Roman"/>
                <w:b w:val="0"/>
                <w:i w:val="0"/>
                <w:color w:val="000000"/>
                <w:sz w:val="24"/>
              </w:rPr>
              <w:t>Роман-эпопея «Война и мир». Нравственные устои и жизнь дворянства</w:t>
            </w:r>
          </w:p>
        </w:tc>
        <w:tc>
          <w:tcPr>
            <w:tcW w:w="805" w:type="dxa"/>
            <w:tcMar>
              <w:top w:w="50" w:type="dxa"/>
              <w:left w:w="100" w:type="dxa"/>
            </w:tcMar>
            <w:vAlign w:val="center"/>
          </w:tcPr>
          <w:p w14:paraId="6F93F12D">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56468E16">
            <w:pPr>
              <w:spacing w:before="0" w:after="0" w:line="276" w:lineRule="auto"/>
              <w:ind w:left="135"/>
              <w:jc w:val="center"/>
            </w:pPr>
          </w:p>
        </w:tc>
        <w:tc>
          <w:tcPr>
            <w:tcW w:w="1600" w:type="dxa"/>
            <w:tcMar>
              <w:top w:w="50" w:type="dxa"/>
              <w:left w:w="100" w:type="dxa"/>
            </w:tcMar>
            <w:vAlign w:val="center"/>
          </w:tcPr>
          <w:p w14:paraId="1A5D43EC">
            <w:pPr>
              <w:spacing w:before="0" w:after="0" w:line="276" w:lineRule="auto"/>
              <w:ind w:left="135"/>
              <w:jc w:val="center"/>
            </w:pPr>
          </w:p>
        </w:tc>
        <w:tc>
          <w:tcPr>
            <w:tcW w:w="1131" w:type="dxa"/>
            <w:tcMar>
              <w:top w:w="50" w:type="dxa"/>
              <w:left w:w="100" w:type="dxa"/>
            </w:tcMar>
            <w:vAlign w:val="center"/>
          </w:tcPr>
          <w:p w14:paraId="51DC59D5">
            <w:pPr>
              <w:spacing w:before="0" w:after="0"/>
              <w:ind w:left="135"/>
              <w:jc w:val="left"/>
            </w:pPr>
          </w:p>
        </w:tc>
        <w:tc>
          <w:tcPr>
            <w:tcW w:w="1948" w:type="dxa"/>
            <w:tcMar>
              <w:top w:w="50" w:type="dxa"/>
              <w:left w:w="100" w:type="dxa"/>
            </w:tcMar>
            <w:vAlign w:val="center"/>
          </w:tcPr>
          <w:p w14:paraId="06118EA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"https://m.edsoo.ru/9cc9c4c1" \h </w:instrText>
            </w:r>
            <w:r>
              <w:fldChar w:fldCharType="separate"/>
            </w:r>
            <w:r>
              <w:rPr>
                <w:rFonts w:ascii="Times New Roman" w:hAnsi="Times New Roman"/>
                <w:b w:val="0"/>
                <w:i w:val="0"/>
                <w:color w:val="0000FF"/>
                <w:sz w:val="22"/>
                <w:u w:val="single"/>
              </w:rPr>
              <w:t>https://m.edsoo.ru/9cc9c4c1</w:t>
            </w:r>
            <w:r>
              <w:rPr>
                <w:rFonts w:ascii="Times New Roman" w:hAnsi="Times New Roman"/>
                <w:b w:val="0"/>
                <w:i w:val="0"/>
                <w:color w:val="0000FF"/>
                <w:sz w:val="22"/>
                <w:u w:val="single"/>
              </w:rPr>
              <w:fldChar w:fldCharType="end"/>
            </w:r>
          </w:p>
        </w:tc>
      </w:tr>
      <w:tr w14:paraId="0233E1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14B6484">
            <w:pPr>
              <w:spacing w:before="0" w:after="0"/>
              <w:ind w:left="0"/>
              <w:jc w:val="left"/>
            </w:pPr>
            <w:r>
              <w:rPr>
                <w:rFonts w:ascii="Times New Roman" w:hAnsi="Times New Roman"/>
                <w:b w:val="0"/>
                <w:i w:val="0"/>
                <w:color w:val="000000"/>
                <w:sz w:val="24"/>
              </w:rPr>
              <w:t>61</w:t>
            </w:r>
          </w:p>
        </w:tc>
        <w:tc>
          <w:tcPr>
            <w:tcW w:w="3256" w:type="dxa"/>
            <w:tcMar>
              <w:top w:w="50" w:type="dxa"/>
              <w:left w:w="100" w:type="dxa"/>
            </w:tcMar>
            <w:vAlign w:val="center"/>
          </w:tcPr>
          <w:p w14:paraId="3C450C6E">
            <w:pPr>
              <w:spacing w:before="0" w:after="0"/>
              <w:ind w:left="135"/>
              <w:jc w:val="left"/>
            </w:pPr>
            <w:r>
              <w:rPr>
                <w:rFonts w:ascii="Times New Roman" w:hAnsi="Times New Roman"/>
                <w:b w:val="0"/>
                <w:i w:val="0"/>
                <w:color w:val="000000"/>
                <w:sz w:val="24"/>
              </w:rPr>
              <w:t>«Мысль семейная» в романе "Война и мир": Ростовы и Болконские</w:t>
            </w:r>
          </w:p>
        </w:tc>
        <w:tc>
          <w:tcPr>
            <w:tcW w:w="805" w:type="dxa"/>
            <w:tcMar>
              <w:top w:w="50" w:type="dxa"/>
              <w:left w:w="100" w:type="dxa"/>
            </w:tcMar>
            <w:vAlign w:val="center"/>
          </w:tcPr>
          <w:p w14:paraId="7384FCA4">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57D9F73">
            <w:pPr>
              <w:spacing w:before="0" w:after="0" w:line="276" w:lineRule="auto"/>
              <w:ind w:left="135"/>
              <w:jc w:val="center"/>
            </w:pPr>
          </w:p>
        </w:tc>
        <w:tc>
          <w:tcPr>
            <w:tcW w:w="1600" w:type="dxa"/>
            <w:tcMar>
              <w:top w:w="50" w:type="dxa"/>
              <w:left w:w="100" w:type="dxa"/>
            </w:tcMar>
            <w:vAlign w:val="center"/>
          </w:tcPr>
          <w:p w14:paraId="3B653DD7">
            <w:pPr>
              <w:spacing w:before="0" w:after="0" w:line="276" w:lineRule="auto"/>
              <w:ind w:left="135"/>
              <w:jc w:val="center"/>
            </w:pPr>
          </w:p>
        </w:tc>
        <w:tc>
          <w:tcPr>
            <w:tcW w:w="1131" w:type="dxa"/>
            <w:tcMar>
              <w:top w:w="50" w:type="dxa"/>
              <w:left w:w="100" w:type="dxa"/>
            </w:tcMar>
            <w:vAlign w:val="center"/>
          </w:tcPr>
          <w:p w14:paraId="3C899742">
            <w:pPr>
              <w:spacing w:before="0" w:after="0"/>
              <w:ind w:left="135"/>
              <w:jc w:val="left"/>
            </w:pPr>
          </w:p>
        </w:tc>
        <w:tc>
          <w:tcPr>
            <w:tcW w:w="1948" w:type="dxa"/>
            <w:tcMar>
              <w:top w:w="50" w:type="dxa"/>
              <w:left w:w="100" w:type="dxa"/>
            </w:tcMar>
            <w:vAlign w:val="center"/>
          </w:tcPr>
          <w:p w14:paraId="0104F80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"https://m.edsoo.ru/0e0d5a32" \h </w:instrText>
            </w:r>
            <w:r>
              <w:fldChar w:fldCharType="separate"/>
            </w:r>
            <w:r>
              <w:rPr>
                <w:rFonts w:ascii="Times New Roman" w:hAnsi="Times New Roman"/>
                <w:b w:val="0"/>
                <w:i w:val="0"/>
                <w:color w:val="0000FF"/>
                <w:sz w:val="22"/>
                <w:u w:val="single"/>
              </w:rPr>
              <w:t>https://m.edsoo.ru/0e0d5a32</w:t>
            </w:r>
            <w:r>
              <w:rPr>
                <w:rFonts w:ascii="Times New Roman" w:hAnsi="Times New Roman"/>
                <w:b w:val="0"/>
                <w:i w:val="0"/>
                <w:color w:val="0000FF"/>
                <w:sz w:val="22"/>
                <w:u w:val="single"/>
              </w:rPr>
              <w:fldChar w:fldCharType="end"/>
            </w:r>
          </w:p>
        </w:tc>
      </w:tr>
      <w:tr w14:paraId="10D181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54E278D">
            <w:pPr>
              <w:spacing w:before="0" w:after="0"/>
              <w:ind w:left="0"/>
              <w:jc w:val="left"/>
            </w:pPr>
            <w:r>
              <w:rPr>
                <w:rFonts w:ascii="Times New Roman" w:hAnsi="Times New Roman"/>
                <w:b w:val="0"/>
                <w:i w:val="0"/>
                <w:color w:val="000000"/>
                <w:sz w:val="24"/>
              </w:rPr>
              <w:t>62</w:t>
            </w:r>
          </w:p>
        </w:tc>
        <w:tc>
          <w:tcPr>
            <w:tcW w:w="3256" w:type="dxa"/>
            <w:tcMar>
              <w:top w:w="50" w:type="dxa"/>
              <w:left w:w="100" w:type="dxa"/>
            </w:tcMar>
            <w:vAlign w:val="center"/>
          </w:tcPr>
          <w:p w14:paraId="06A9FC9E">
            <w:pPr>
              <w:spacing w:before="0" w:after="0"/>
              <w:ind w:left="135"/>
              <w:jc w:val="left"/>
            </w:pPr>
            <w:r>
              <w:rPr>
                <w:rFonts w:ascii="Times New Roman" w:hAnsi="Times New Roman"/>
                <w:b w:val="0"/>
                <w:i w:val="0"/>
                <w:color w:val="000000"/>
                <w:sz w:val="24"/>
              </w:rPr>
              <w:t>Нравственно-философские взгляды Л.Н.Толстого, воплощенные в женских образах романа "Война и мир"</w:t>
            </w:r>
          </w:p>
        </w:tc>
        <w:tc>
          <w:tcPr>
            <w:tcW w:w="805" w:type="dxa"/>
            <w:tcMar>
              <w:top w:w="50" w:type="dxa"/>
              <w:left w:w="100" w:type="dxa"/>
            </w:tcMar>
            <w:vAlign w:val="center"/>
          </w:tcPr>
          <w:p w14:paraId="6A6001D3">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B970B66">
            <w:pPr>
              <w:spacing w:before="0" w:after="0" w:line="276" w:lineRule="auto"/>
              <w:ind w:left="135"/>
              <w:jc w:val="center"/>
            </w:pPr>
          </w:p>
        </w:tc>
        <w:tc>
          <w:tcPr>
            <w:tcW w:w="1600" w:type="dxa"/>
            <w:tcMar>
              <w:top w:w="50" w:type="dxa"/>
              <w:left w:w="100" w:type="dxa"/>
            </w:tcMar>
            <w:vAlign w:val="center"/>
          </w:tcPr>
          <w:p w14:paraId="48FEB1EF">
            <w:pPr>
              <w:spacing w:before="0" w:after="0" w:line="276" w:lineRule="auto"/>
              <w:ind w:left="135"/>
              <w:jc w:val="center"/>
            </w:pPr>
          </w:p>
        </w:tc>
        <w:tc>
          <w:tcPr>
            <w:tcW w:w="1131" w:type="dxa"/>
            <w:tcMar>
              <w:top w:w="50" w:type="dxa"/>
              <w:left w:w="100" w:type="dxa"/>
            </w:tcMar>
            <w:vAlign w:val="center"/>
          </w:tcPr>
          <w:p w14:paraId="7BF29CD4">
            <w:pPr>
              <w:spacing w:before="0" w:after="0"/>
              <w:ind w:left="135"/>
              <w:jc w:val="left"/>
            </w:pPr>
          </w:p>
        </w:tc>
        <w:tc>
          <w:tcPr>
            <w:tcW w:w="1948" w:type="dxa"/>
            <w:tcMar>
              <w:top w:w="50" w:type="dxa"/>
              <w:left w:w="100" w:type="dxa"/>
            </w:tcMar>
            <w:vAlign w:val="center"/>
          </w:tcPr>
          <w:p w14:paraId="7ADD69F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"https://m.edsoo.ru/af7a1d5e" \h </w:instrText>
            </w:r>
            <w:r>
              <w:fldChar w:fldCharType="separate"/>
            </w:r>
            <w:r>
              <w:rPr>
                <w:rFonts w:ascii="Times New Roman" w:hAnsi="Times New Roman"/>
                <w:b w:val="0"/>
                <w:i w:val="0"/>
                <w:color w:val="0000FF"/>
                <w:sz w:val="22"/>
                <w:u w:val="single"/>
              </w:rPr>
              <w:t>https://m.edsoo.ru/af7a1d5e</w:t>
            </w:r>
            <w:r>
              <w:rPr>
                <w:rFonts w:ascii="Times New Roman" w:hAnsi="Times New Roman"/>
                <w:b w:val="0"/>
                <w:i w:val="0"/>
                <w:color w:val="0000FF"/>
                <w:sz w:val="22"/>
                <w:u w:val="single"/>
              </w:rPr>
              <w:fldChar w:fldCharType="end"/>
            </w:r>
          </w:p>
        </w:tc>
      </w:tr>
      <w:tr w14:paraId="65B89B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E8FB567">
            <w:pPr>
              <w:spacing w:before="0" w:after="0"/>
              <w:ind w:left="0"/>
              <w:jc w:val="left"/>
            </w:pPr>
            <w:r>
              <w:rPr>
                <w:rFonts w:ascii="Times New Roman" w:hAnsi="Times New Roman"/>
                <w:b w:val="0"/>
                <w:i w:val="0"/>
                <w:color w:val="000000"/>
                <w:sz w:val="24"/>
              </w:rPr>
              <w:t>63</w:t>
            </w:r>
          </w:p>
        </w:tc>
        <w:tc>
          <w:tcPr>
            <w:tcW w:w="3256" w:type="dxa"/>
            <w:tcMar>
              <w:top w:w="50" w:type="dxa"/>
              <w:left w:w="100" w:type="dxa"/>
            </w:tcMar>
            <w:vAlign w:val="center"/>
          </w:tcPr>
          <w:p w14:paraId="5C2840EA">
            <w:pPr>
              <w:spacing w:before="0" w:after="0"/>
              <w:ind w:left="135"/>
              <w:jc w:val="left"/>
            </w:pPr>
            <w:r>
              <w:rPr>
                <w:rFonts w:ascii="Times New Roman" w:hAnsi="Times New Roman"/>
                <w:b w:val="0"/>
                <w:i w:val="0"/>
                <w:color w:val="000000"/>
                <w:sz w:val="24"/>
              </w:rPr>
              <w:t>Андрей Болконский: поиски смысла жизни</w:t>
            </w:r>
          </w:p>
        </w:tc>
        <w:tc>
          <w:tcPr>
            <w:tcW w:w="805" w:type="dxa"/>
            <w:tcMar>
              <w:top w:w="50" w:type="dxa"/>
              <w:left w:w="100" w:type="dxa"/>
            </w:tcMar>
            <w:vAlign w:val="center"/>
          </w:tcPr>
          <w:p w14:paraId="6F66F305">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1B8630B">
            <w:pPr>
              <w:spacing w:before="0" w:after="0" w:line="276" w:lineRule="auto"/>
              <w:ind w:left="135"/>
              <w:jc w:val="center"/>
            </w:pPr>
          </w:p>
        </w:tc>
        <w:tc>
          <w:tcPr>
            <w:tcW w:w="1600" w:type="dxa"/>
            <w:tcMar>
              <w:top w:w="50" w:type="dxa"/>
              <w:left w:w="100" w:type="dxa"/>
            </w:tcMar>
            <w:vAlign w:val="center"/>
          </w:tcPr>
          <w:p w14:paraId="48C2DFB1">
            <w:pPr>
              <w:spacing w:before="0" w:after="0" w:line="276" w:lineRule="auto"/>
              <w:ind w:left="135"/>
              <w:jc w:val="center"/>
            </w:pPr>
          </w:p>
        </w:tc>
        <w:tc>
          <w:tcPr>
            <w:tcW w:w="1131" w:type="dxa"/>
            <w:tcMar>
              <w:top w:w="50" w:type="dxa"/>
              <w:left w:w="100" w:type="dxa"/>
            </w:tcMar>
            <w:vAlign w:val="center"/>
          </w:tcPr>
          <w:p w14:paraId="74F80E43">
            <w:pPr>
              <w:spacing w:before="0" w:after="0"/>
              <w:ind w:left="135"/>
              <w:jc w:val="left"/>
            </w:pPr>
          </w:p>
        </w:tc>
        <w:tc>
          <w:tcPr>
            <w:tcW w:w="1948" w:type="dxa"/>
            <w:tcMar>
              <w:top w:w="50" w:type="dxa"/>
              <w:left w:w="100" w:type="dxa"/>
            </w:tcMar>
            <w:vAlign w:val="center"/>
          </w:tcPr>
          <w:p w14:paraId="0FC3C95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"https://m.edsoo.ru/927c5948" \h </w:instrText>
            </w:r>
            <w:r>
              <w:fldChar w:fldCharType="separate"/>
            </w:r>
            <w:r>
              <w:rPr>
                <w:rFonts w:ascii="Times New Roman" w:hAnsi="Times New Roman"/>
                <w:b w:val="0"/>
                <w:i w:val="0"/>
                <w:color w:val="0000FF"/>
                <w:sz w:val="22"/>
                <w:u w:val="single"/>
              </w:rPr>
              <w:t>https://m.edsoo.ru/927c5948</w:t>
            </w:r>
            <w:r>
              <w:rPr>
                <w:rFonts w:ascii="Times New Roman" w:hAnsi="Times New Roman"/>
                <w:b w:val="0"/>
                <w:i w:val="0"/>
                <w:color w:val="0000FF"/>
                <w:sz w:val="22"/>
                <w:u w:val="single"/>
              </w:rPr>
              <w:fldChar w:fldCharType="end"/>
            </w:r>
          </w:p>
        </w:tc>
      </w:tr>
      <w:tr w14:paraId="7DF890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FFA0EAE">
            <w:pPr>
              <w:spacing w:before="0" w:after="0"/>
              <w:ind w:left="0"/>
              <w:jc w:val="left"/>
            </w:pPr>
            <w:r>
              <w:rPr>
                <w:rFonts w:ascii="Times New Roman" w:hAnsi="Times New Roman"/>
                <w:b w:val="0"/>
                <w:i w:val="0"/>
                <w:color w:val="000000"/>
                <w:sz w:val="24"/>
              </w:rPr>
              <w:t>64</w:t>
            </w:r>
          </w:p>
        </w:tc>
        <w:tc>
          <w:tcPr>
            <w:tcW w:w="3256" w:type="dxa"/>
            <w:tcMar>
              <w:top w:w="50" w:type="dxa"/>
              <w:left w:w="100" w:type="dxa"/>
            </w:tcMar>
            <w:vAlign w:val="center"/>
          </w:tcPr>
          <w:p w14:paraId="744C3E5B">
            <w:pPr>
              <w:spacing w:before="0" w:after="0"/>
              <w:ind w:left="135"/>
              <w:jc w:val="left"/>
            </w:pPr>
            <w:r>
              <w:rPr>
                <w:rFonts w:ascii="Times New Roman" w:hAnsi="Times New Roman"/>
                <w:b w:val="0"/>
                <w:i w:val="0"/>
                <w:color w:val="000000"/>
                <w:sz w:val="24"/>
              </w:rPr>
              <w:t>Духовные искания Пьера Безухова</w:t>
            </w:r>
          </w:p>
        </w:tc>
        <w:tc>
          <w:tcPr>
            <w:tcW w:w="805" w:type="dxa"/>
            <w:tcMar>
              <w:top w:w="50" w:type="dxa"/>
              <w:left w:w="100" w:type="dxa"/>
            </w:tcMar>
            <w:vAlign w:val="center"/>
          </w:tcPr>
          <w:p w14:paraId="268A77F8">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5E302F39">
            <w:pPr>
              <w:spacing w:before="0" w:after="0" w:line="276" w:lineRule="auto"/>
              <w:ind w:left="135"/>
              <w:jc w:val="center"/>
            </w:pPr>
          </w:p>
        </w:tc>
        <w:tc>
          <w:tcPr>
            <w:tcW w:w="1600" w:type="dxa"/>
            <w:tcMar>
              <w:top w:w="50" w:type="dxa"/>
              <w:left w:w="100" w:type="dxa"/>
            </w:tcMar>
            <w:vAlign w:val="center"/>
          </w:tcPr>
          <w:p w14:paraId="597A07A1">
            <w:pPr>
              <w:spacing w:before="0" w:after="0" w:line="276" w:lineRule="auto"/>
              <w:ind w:left="135"/>
              <w:jc w:val="center"/>
            </w:pPr>
          </w:p>
        </w:tc>
        <w:tc>
          <w:tcPr>
            <w:tcW w:w="1131" w:type="dxa"/>
            <w:tcMar>
              <w:top w:w="50" w:type="dxa"/>
              <w:left w:w="100" w:type="dxa"/>
            </w:tcMar>
            <w:vAlign w:val="center"/>
          </w:tcPr>
          <w:p w14:paraId="78F66631">
            <w:pPr>
              <w:spacing w:before="0" w:after="0"/>
              <w:ind w:left="135"/>
              <w:jc w:val="left"/>
            </w:pPr>
          </w:p>
        </w:tc>
        <w:tc>
          <w:tcPr>
            <w:tcW w:w="1948" w:type="dxa"/>
            <w:tcMar>
              <w:top w:w="50" w:type="dxa"/>
              <w:left w:w="100" w:type="dxa"/>
            </w:tcMar>
            <w:vAlign w:val="center"/>
          </w:tcPr>
          <w:p w14:paraId="4307D0F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"https://m.edsoo.ru/1156f7fb" \h </w:instrText>
            </w:r>
            <w:r>
              <w:fldChar w:fldCharType="separate"/>
            </w:r>
            <w:r>
              <w:rPr>
                <w:rFonts w:ascii="Times New Roman" w:hAnsi="Times New Roman"/>
                <w:b w:val="0"/>
                <w:i w:val="0"/>
                <w:color w:val="0000FF"/>
                <w:sz w:val="22"/>
                <w:u w:val="single"/>
              </w:rPr>
              <w:t>https://m.edsoo.ru/1156f7fb</w:t>
            </w:r>
            <w:r>
              <w:rPr>
                <w:rFonts w:ascii="Times New Roman" w:hAnsi="Times New Roman"/>
                <w:b w:val="0"/>
                <w:i w:val="0"/>
                <w:color w:val="0000FF"/>
                <w:sz w:val="22"/>
                <w:u w:val="single"/>
              </w:rPr>
              <w:fldChar w:fldCharType="end"/>
            </w:r>
          </w:p>
        </w:tc>
      </w:tr>
      <w:tr w14:paraId="137831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A27800F">
            <w:pPr>
              <w:spacing w:before="0" w:after="0"/>
              <w:ind w:left="0"/>
              <w:jc w:val="left"/>
            </w:pPr>
            <w:r>
              <w:rPr>
                <w:rFonts w:ascii="Times New Roman" w:hAnsi="Times New Roman"/>
                <w:b w:val="0"/>
                <w:i w:val="0"/>
                <w:color w:val="000000"/>
                <w:sz w:val="24"/>
              </w:rPr>
              <w:t>65</w:t>
            </w:r>
          </w:p>
        </w:tc>
        <w:tc>
          <w:tcPr>
            <w:tcW w:w="3256" w:type="dxa"/>
            <w:tcMar>
              <w:top w:w="50" w:type="dxa"/>
              <w:left w:w="100" w:type="dxa"/>
            </w:tcMar>
            <w:vAlign w:val="center"/>
          </w:tcPr>
          <w:p w14:paraId="19DFBD6A">
            <w:pPr>
              <w:spacing w:before="0" w:after="0"/>
              <w:ind w:left="135"/>
              <w:jc w:val="left"/>
            </w:pPr>
            <w:r>
              <w:rPr>
                <w:rFonts w:ascii="Times New Roman" w:hAnsi="Times New Roman"/>
                <w:b w:val="0"/>
                <w:i w:val="0"/>
                <w:color w:val="000000"/>
                <w:sz w:val="24"/>
              </w:rPr>
              <w:t>Отечественная война 1812 года в романе "Война и мир"</w:t>
            </w:r>
          </w:p>
        </w:tc>
        <w:tc>
          <w:tcPr>
            <w:tcW w:w="805" w:type="dxa"/>
            <w:tcMar>
              <w:top w:w="50" w:type="dxa"/>
              <w:left w:w="100" w:type="dxa"/>
            </w:tcMar>
            <w:vAlign w:val="center"/>
          </w:tcPr>
          <w:p w14:paraId="1C6A8305">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52E8EE1">
            <w:pPr>
              <w:spacing w:before="0" w:after="0" w:line="276" w:lineRule="auto"/>
              <w:ind w:left="135"/>
              <w:jc w:val="center"/>
            </w:pPr>
          </w:p>
        </w:tc>
        <w:tc>
          <w:tcPr>
            <w:tcW w:w="1600" w:type="dxa"/>
            <w:tcMar>
              <w:top w:w="50" w:type="dxa"/>
              <w:left w:w="100" w:type="dxa"/>
            </w:tcMar>
            <w:vAlign w:val="center"/>
          </w:tcPr>
          <w:p w14:paraId="55BCEA24">
            <w:pPr>
              <w:spacing w:before="0" w:after="0" w:line="276" w:lineRule="auto"/>
              <w:ind w:left="135"/>
              <w:jc w:val="center"/>
            </w:pPr>
          </w:p>
        </w:tc>
        <w:tc>
          <w:tcPr>
            <w:tcW w:w="1131" w:type="dxa"/>
            <w:tcMar>
              <w:top w:w="50" w:type="dxa"/>
              <w:left w:w="100" w:type="dxa"/>
            </w:tcMar>
            <w:vAlign w:val="center"/>
          </w:tcPr>
          <w:p w14:paraId="3A54DD29">
            <w:pPr>
              <w:spacing w:before="0" w:after="0"/>
              <w:ind w:left="135"/>
              <w:jc w:val="left"/>
            </w:pPr>
          </w:p>
        </w:tc>
        <w:tc>
          <w:tcPr>
            <w:tcW w:w="1948" w:type="dxa"/>
            <w:tcMar>
              <w:top w:w="50" w:type="dxa"/>
              <w:left w:w="100" w:type="dxa"/>
            </w:tcMar>
            <w:vAlign w:val="center"/>
          </w:tcPr>
          <w:p w14:paraId="23A7BAF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"https://m.edsoo.ru/72b7eb95" \h </w:instrText>
            </w:r>
            <w:r>
              <w:fldChar w:fldCharType="separate"/>
            </w:r>
            <w:r>
              <w:rPr>
                <w:rFonts w:ascii="Times New Roman" w:hAnsi="Times New Roman"/>
                <w:b w:val="0"/>
                <w:i w:val="0"/>
                <w:color w:val="0000FF"/>
                <w:sz w:val="22"/>
                <w:u w:val="single"/>
              </w:rPr>
              <w:t>https://m.edsoo.ru/72b7eb95</w:t>
            </w:r>
            <w:r>
              <w:rPr>
                <w:rFonts w:ascii="Times New Roman" w:hAnsi="Times New Roman"/>
                <w:b w:val="0"/>
                <w:i w:val="0"/>
                <w:color w:val="0000FF"/>
                <w:sz w:val="22"/>
                <w:u w:val="single"/>
              </w:rPr>
              <w:fldChar w:fldCharType="end"/>
            </w:r>
          </w:p>
        </w:tc>
      </w:tr>
      <w:tr w14:paraId="5CAA23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36F2D2F">
            <w:pPr>
              <w:spacing w:before="0" w:after="0"/>
              <w:ind w:left="0"/>
              <w:jc w:val="left"/>
            </w:pPr>
            <w:r>
              <w:rPr>
                <w:rFonts w:ascii="Times New Roman" w:hAnsi="Times New Roman"/>
                <w:b w:val="0"/>
                <w:i w:val="0"/>
                <w:color w:val="000000"/>
                <w:sz w:val="24"/>
              </w:rPr>
              <w:t>66</w:t>
            </w:r>
          </w:p>
        </w:tc>
        <w:tc>
          <w:tcPr>
            <w:tcW w:w="3256" w:type="dxa"/>
            <w:tcMar>
              <w:top w:w="50" w:type="dxa"/>
              <w:left w:w="100" w:type="dxa"/>
            </w:tcMar>
            <w:vAlign w:val="center"/>
          </w:tcPr>
          <w:p w14:paraId="1ABC3310">
            <w:pPr>
              <w:spacing w:before="0" w:after="0"/>
              <w:ind w:left="135"/>
              <w:jc w:val="left"/>
            </w:pPr>
            <w:r>
              <w:rPr>
                <w:rFonts w:ascii="Times New Roman" w:hAnsi="Times New Roman"/>
                <w:b w:val="0"/>
                <w:i w:val="0"/>
                <w:color w:val="000000"/>
                <w:sz w:val="24"/>
              </w:rPr>
              <w:t>Бородинское сражение как идейно-композициионный центр романа "Война и мир"</w:t>
            </w:r>
          </w:p>
        </w:tc>
        <w:tc>
          <w:tcPr>
            <w:tcW w:w="805" w:type="dxa"/>
            <w:tcMar>
              <w:top w:w="50" w:type="dxa"/>
              <w:left w:w="100" w:type="dxa"/>
            </w:tcMar>
            <w:vAlign w:val="center"/>
          </w:tcPr>
          <w:p w14:paraId="3B1FA6A5">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D26CDC2">
            <w:pPr>
              <w:spacing w:before="0" w:after="0" w:line="276" w:lineRule="auto"/>
              <w:ind w:left="135"/>
              <w:jc w:val="center"/>
            </w:pPr>
          </w:p>
        </w:tc>
        <w:tc>
          <w:tcPr>
            <w:tcW w:w="1600" w:type="dxa"/>
            <w:tcMar>
              <w:top w:w="50" w:type="dxa"/>
              <w:left w:w="100" w:type="dxa"/>
            </w:tcMar>
            <w:vAlign w:val="center"/>
          </w:tcPr>
          <w:p w14:paraId="4C072AF8">
            <w:pPr>
              <w:spacing w:before="0" w:after="0" w:line="276" w:lineRule="auto"/>
              <w:ind w:left="135"/>
              <w:jc w:val="center"/>
            </w:pPr>
          </w:p>
        </w:tc>
        <w:tc>
          <w:tcPr>
            <w:tcW w:w="1131" w:type="dxa"/>
            <w:tcMar>
              <w:top w:w="50" w:type="dxa"/>
              <w:left w:w="100" w:type="dxa"/>
            </w:tcMar>
            <w:vAlign w:val="center"/>
          </w:tcPr>
          <w:p w14:paraId="40600327">
            <w:pPr>
              <w:spacing w:before="0" w:after="0"/>
              <w:ind w:left="135"/>
              <w:jc w:val="left"/>
            </w:pPr>
          </w:p>
        </w:tc>
        <w:tc>
          <w:tcPr>
            <w:tcW w:w="1948" w:type="dxa"/>
            <w:tcMar>
              <w:top w:w="50" w:type="dxa"/>
              <w:left w:w="100" w:type="dxa"/>
            </w:tcMar>
            <w:vAlign w:val="center"/>
          </w:tcPr>
          <w:p w14:paraId="4F15C25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"https://m.edsoo.ru/9f8eea9e" \h </w:instrText>
            </w:r>
            <w:r>
              <w:fldChar w:fldCharType="separate"/>
            </w:r>
            <w:r>
              <w:rPr>
                <w:rFonts w:ascii="Times New Roman" w:hAnsi="Times New Roman"/>
                <w:b w:val="0"/>
                <w:i w:val="0"/>
                <w:color w:val="0000FF"/>
                <w:sz w:val="22"/>
                <w:u w:val="single"/>
              </w:rPr>
              <w:t>https://m.edsoo.ru/9f8eea9e</w:t>
            </w:r>
            <w:r>
              <w:rPr>
                <w:rFonts w:ascii="Times New Roman" w:hAnsi="Times New Roman"/>
                <w:b w:val="0"/>
                <w:i w:val="0"/>
                <w:color w:val="0000FF"/>
                <w:sz w:val="22"/>
                <w:u w:val="single"/>
              </w:rPr>
              <w:fldChar w:fldCharType="end"/>
            </w:r>
          </w:p>
        </w:tc>
      </w:tr>
      <w:tr w14:paraId="36A559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375DEDD">
            <w:pPr>
              <w:spacing w:before="0" w:after="0"/>
              <w:ind w:left="0"/>
              <w:jc w:val="left"/>
            </w:pPr>
            <w:r>
              <w:rPr>
                <w:rFonts w:ascii="Times New Roman" w:hAnsi="Times New Roman"/>
                <w:b w:val="0"/>
                <w:i w:val="0"/>
                <w:color w:val="000000"/>
                <w:sz w:val="24"/>
              </w:rPr>
              <w:t>67</w:t>
            </w:r>
          </w:p>
        </w:tc>
        <w:tc>
          <w:tcPr>
            <w:tcW w:w="3256" w:type="dxa"/>
            <w:tcMar>
              <w:top w:w="50" w:type="dxa"/>
              <w:left w:w="100" w:type="dxa"/>
            </w:tcMar>
            <w:vAlign w:val="center"/>
          </w:tcPr>
          <w:p w14:paraId="4055A4AB">
            <w:pPr>
              <w:spacing w:before="0" w:after="0"/>
              <w:ind w:left="135"/>
              <w:jc w:val="left"/>
            </w:pPr>
            <w:r>
              <w:rPr>
                <w:rFonts w:ascii="Times New Roman" w:hAnsi="Times New Roman"/>
                <w:b w:val="0"/>
                <w:i w:val="0"/>
                <w:color w:val="000000"/>
                <w:sz w:val="24"/>
              </w:rPr>
              <w:t>Образы Кутузова и Наполеона в романе "Война и мир"</w:t>
            </w:r>
          </w:p>
        </w:tc>
        <w:tc>
          <w:tcPr>
            <w:tcW w:w="805" w:type="dxa"/>
            <w:tcMar>
              <w:top w:w="50" w:type="dxa"/>
              <w:left w:w="100" w:type="dxa"/>
            </w:tcMar>
            <w:vAlign w:val="center"/>
          </w:tcPr>
          <w:p w14:paraId="7EA42C18">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02DA14B">
            <w:pPr>
              <w:spacing w:before="0" w:after="0" w:line="276" w:lineRule="auto"/>
              <w:ind w:left="135"/>
              <w:jc w:val="center"/>
            </w:pPr>
          </w:p>
        </w:tc>
        <w:tc>
          <w:tcPr>
            <w:tcW w:w="1600" w:type="dxa"/>
            <w:tcMar>
              <w:top w:w="50" w:type="dxa"/>
              <w:left w:w="100" w:type="dxa"/>
            </w:tcMar>
            <w:vAlign w:val="center"/>
          </w:tcPr>
          <w:p w14:paraId="417D086B">
            <w:pPr>
              <w:spacing w:before="0" w:after="0" w:line="276" w:lineRule="auto"/>
              <w:ind w:left="135"/>
              <w:jc w:val="center"/>
            </w:pPr>
          </w:p>
        </w:tc>
        <w:tc>
          <w:tcPr>
            <w:tcW w:w="1131" w:type="dxa"/>
            <w:tcMar>
              <w:top w:w="50" w:type="dxa"/>
              <w:left w:w="100" w:type="dxa"/>
            </w:tcMar>
            <w:vAlign w:val="center"/>
          </w:tcPr>
          <w:p w14:paraId="3D1E57AB">
            <w:pPr>
              <w:spacing w:before="0" w:after="0"/>
              <w:ind w:left="135"/>
              <w:jc w:val="left"/>
            </w:pPr>
          </w:p>
        </w:tc>
        <w:tc>
          <w:tcPr>
            <w:tcW w:w="1948" w:type="dxa"/>
            <w:tcMar>
              <w:top w:w="50" w:type="dxa"/>
              <w:left w:w="100" w:type="dxa"/>
            </w:tcMar>
            <w:vAlign w:val="center"/>
          </w:tcPr>
          <w:p w14:paraId="4F13780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"https://m.edsoo.ru/bb7c12a0" \h </w:instrText>
            </w:r>
            <w:r>
              <w:fldChar w:fldCharType="separate"/>
            </w:r>
            <w:r>
              <w:rPr>
                <w:rFonts w:ascii="Times New Roman" w:hAnsi="Times New Roman"/>
                <w:b w:val="0"/>
                <w:i w:val="0"/>
                <w:color w:val="0000FF"/>
                <w:sz w:val="22"/>
                <w:u w:val="single"/>
              </w:rPr>
              <w:t>https://m.edsoo.ru/bb7c12a0</w:t>
            </w:r>
            <w:r>
              <w:rPr>
                <w:rFonts w:ascii="Times New Roman" w:hAnsi="Times New Roman"/>
                <w:b w:val="0"/>
                <w:i w:val="0"/>
                <w:color w:val="0000FF"/>
                <w:sz w:val="22"/>
                <w:u w:val="single"/>
              </w:rPr>
              <w:fldChar w:fldCharType="end"/>
            </w:r>
          </w:p>
        </w:tc>
      </w:tr>
      <w:tr w14:paraId="4629F9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70E4C7E">
            <w:pPr>
              <w:spacing w:before="0" w:after="0"/>
              <w:ind w:left="0"/>
              <w:jc w:val="left"/>
            </w:pPr>
            <w:r>
              <w:rPr>
                <w:rFonts w:ascii="Times New Roman" w:hAnsi="Times New Roman"/>
                <w:b w:val="0"/>
                <w:i w:val="0"/>
                <w:color w:val="000000"/>
                <w:sz w:val="24"/>
              </w:rPr>
              <w:t>68</w:t>
            </w:r>
          </w:p>
        </w:tc>
        <w:tc>
          <w:tcPr>
            <w:tcW w:w="3256" w:type="dxa"/>
            <w:tcMar>
              <w:top w:w="50" w:type="dxa"/>
              <w:left w:w="100" w:type="dxa"/>
            </w:tcMar>
            <w:vAlign w:val="center"/>
          </w:tcPr>
          <w:p w14:paraId="1FB14399">
            <w:pPr>
              <w:spacing w:before="0" w:after="0"/>
              <w:ind w:left="135"/>
              <w:jc w:val="left"/>
            </w:pPr>
            <w:r>
              <w:rPr>
                <w:rFonts w:ascii="Times New Roman" w:hAnsi="Times New Roman"/>
                <w:b w:val="0"/>
                <w:i w:val="0"/>
                <w:color w:val="000000"/>
                <w:sz w:val="24"/>
              </w:rPr>
              <w:t>«Мысль народная» в романе "Война и мир". Образ Платона Каратаева</w:t>
            </w:r>
          </w:p>
        </w:tc>
        <w:tc>
          <w:tcPr>
            <w:tcW w:w="805" w:type="dxa"/>
            <w:tcMar>
              <w:top w:w="50" w:type="dxa"/>
              <w:left w:w="100" w:type="dxa"/>
            </w:tcMar>
            <w:vAlign w:val="center"/>
          </w:tcPr>
          <w:p w14:paraId="409CC9C1">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7ECCE0A">
            <w:pPr>
              <w:spacing w:before="0" w:after="0" w:line="276" w:lineRule="auto"/>
              <w:ind w:left="135"/>
              <w:jc w:val="center"/>
            </w:pPr>
          </w:p>
        </w:tc>
        <w:tc>
          <w:tcPr>
            <w:tcW w:w="1600" w:type="dxa"/>
            <w:tcMar>
              <w:top w:w="50" w:type="dxa"/>
              <w:left w:w="100" w:type="dxa"/>
            </w:tcMar>
            <w:vAlign w:val="center"/>
          </w:tcPr>
          <w:p w14:paraId="72FC8D4F">
            <w:pPr>
              <w:spacing w:before="0" w:after="0" w:line="276" w:lineRule="auto"/>
              <w:ind w:left="135"/>
              <w:jc w:val="center"/>
            </w:pPr>
          </w:p>
        </w:tc>
        <w:tc>
          <w:tcPr>
            <w:tcW w:w="1131" w:type="dxa"/>
            <w:tcMar>
              <w:top w:w="50" w:type="dxa"/>
              <w:left w:w="100" w:type="dxa"/>
            </w:tcMar>
            <w:vAlign w:val="center"/>
          </w:tcPr>
          <w:p w14:paraId="01A4D052">
            <w:pPr>
              <w:spacing w:before="0" w:after="0"/>
              <w:ind w:left="135"/>
              <w:jc w:val="left"/>
            </w:pPr>
          </w:p>
        </w:tc>
        <w:tc>
          <w:tcPr>
            <w:tcW w:w="1948" w:type="dxa"/>
            <w:tcMar>
              <w:top w:w="50" w:type="dxa"/>
              <w:left w:w="100" w:type="dxa"/>
            </w:tcMar>
            <w:vAlign w:val="center"/>
          </w:tcPr>
          <w:p w14:paraId="0480D8E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"https://m.edsoo.ru/0734a41a" \h </w:instrText>
            </w:r>
            <w:r>
              <w:fldChar w:fldCharType="separate"/>
            </w:r>
            <w:r>
              <w:rPr>
                <w:rFonts w:ascii="Times New Roman" w:hAnsi="Times New Roman"/>
                <w:b w:val="0"/>
                <w:i w:val="0"/>
                <w:color w:val="0000FF"/>
                <w:sz w:val="22"/>
                <w:u w:val="single"/>
              </w:rPr>
              <w:t>https://m.edsoo.ru/0734a41a</w:t>
            </w:r>
            <w:r>
              <w:rPr>
                <w:rFonts w:ascii="Times New Roman" w:hAnsi="Times New Roman"/>
                <w:b w:val="0"/>
                <w:i w:val="0"/>
                <w:color w:val="0000FF"/>
                <w:sz w:val="22"/>
                <w:u w:val="single"/>
              </w:rPr>
              <w:fldChar w:fldCharType="end"/>
            </w:r>
          </w:p>
        </w:tc>
      </w:tr>
      <w:tr w14:paraId="266724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69E8FEA">
            <w:pPr>
              <w:spacing w:before="0" w:after="0"/>
              <w:ind w:left="0"/>
              <w:jc w:val="left"/>
            </w:pPr>
            <w:r>
              <w:rPr>
                <w:rFonts w:ascii="Times New Roman" w:hAnsi="Times New Roman"/>
                <w:b w:val="0"/>
                <w:i w:val="0"/>
                <w:color w:val="000000"/>
                <w:sz w:val="24"/>
              </w:rPr>
              <w:t>69</w:t>
            </w:r>
          </w:p>
        </w:tc>
        <w:tc>
          <w:tcPr>
            <w:tcW w:w="3256" w:type="dxa"/>
            <w:tcMar>
              <w:top w:w="50" w:type="dxa"/>
              <w:left w:w="100" w:type="dxa"/>
            </w:tcMar>
            <w:vAlign w:val="center"/>
          </w:tcPr>
          <w:p w14:paraId="0A3FEBFC">
            <w:pPr>
              <w:spacing w:before="0" w:after="0"/>
              <w:ind w:left="135"/>
              <w:jc w:val="left"/>
            </w:pPr>
            <w:r>
              <w:rPr>
                <w:rFonts w:ascii="Times New Roman" w:hAnsi="Times New Roman"/>
                <w:b w:val="0"/>
                <w:i w:val="0"/>
                <w:color w:val="000000"/>
                <w:sz w:val="24"/>
              </w:rPr>
              <w:t>Философия истории в романе "Война и мир": роль личности и стихийное начало</w:t>
            </w:r>
          </w:p>
        </w:tc>
        <w:tc>
          <w:tcPr>
            <w:tcW w:w="805" w:type="dxa"/>
            <w:tcMar>
              <w:top w:w="50" w:type="dxa"/>
              <w:left w:w="100" w:type="dxa"/>
            </w:tcMar>
            <w:vAlign w:val="center"/>
          </w:tcPr>
          <w:p w14:paraId="5434397D">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054B9B3">
            <w:pPr>
              <w:spacing w:before="0" w:after="0" w:line="276" w:lineRule="auto"/>
              <w:ind w:left="135"/>
              <w:jc w:val="center"/>
            </w:pPr>
          </w:p>
        </w:tc>
        <w:tc>
          <w:tcPr>
            <w:tcW w:w="1600" w:type="dxa"/>
            <w:tcMar>
              <w:top w:w="50" w:type="dxa"/>
              <w:left w:w="100" w:type="dxa"/>
            </w:tcMar>
            <w:vAlign w:val="center"/>
          </w:tcPr>
          <w:p w14:paraId="229A88FE">
            <w:pPr>
              <w:spacing w:before="0" w:after="0" w:line="276" w:lineRule="auto"/>
              <w:ind w:left="135"/>
              <w:jc w:val="center"/>
            </w:pPr>
          </w:p>
        </w:tc>
        <w:tc>
          <w:tcPr>
            <w:tcW w:w="1131" w:type="dxa"/>
            <w:tcMar>
              <w:top w:w="50" w:type="dxa"/>
              <w:left w:w="100" w:type="dxa"/>
            </w:tcMar>
            <w:vAlign w:val="center"/>
          </w:tcPr>
          <w:p w14:paraId="669C25E3">
            <w:pPr>
              <w:spacing w:before="0" w:after="0"/>
              <w:ind w:left="135"/>
              <w:jc w:val="left"/>
            </w:pPr>
          </w:p>
        </w:tc>
        <w:tc>
          <w:tcPr>
            <w:tcW w:w="1948" w:type="dxa"/>
            <w:tcMar>
              <w:top w:w="50" w:type="dxa"/>
              <w:left w:w="100" w:type="dxa"/>
            </w:tcMar>
            <w:vAlign w:val="center"/>
          </w:tcPr>
          <w:p w14:paraId="434F03B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"https://m.edsoo.ru/6ad10754" \h </w:instrText>
            </w:r>
            <w:r>
              <w:fldChar w:fldCharType="separate"/>
            </w:r>
            <w:r>
              <w:rPr>
                <w:rFonts w:ascii="Times New Roman" w:hAnsi="Times New Roman"/>
                <w:b w:val="0"/>
                <w:i w:val="0"/>
                <w:color w:val="0000FF"/>
                <w:sz w:val="22"/>
                <w:u w:val="single"/>
              </w:rPr>
              <w:t>https://m.edsoo.ru/6ad10754</w:t>
            </w:r>
            <w:r>
              <w:rPr>
                <w:rFonts w:ascii="Times New Roman" w:hAnsi="Times New Roman"/>
                <w:b w:val="0"/>
                <w:i w:val="0"/>
                <w:color w:val="0000FF"/>
                <w:sz w:val="22"/>
                <w:u w:val="single"/>
              </w:rPr>
              <w:fldChar w:fldCharType="end"/>
            </w:r>
          </w:p>
        </w:tc>
      </w:tr>
      <w:tr w14:paraId="40F7D0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312592A">
            <w:pPr>
              <w:spacing w:before="0" w:after="0"/>
              <w:ind w:left="0"/>
              <w:jc w:val="left"/>
            </w:pPr>
            <w:r>
              <w:rPr>
                <w:rFonts w:ascii="Times New Roman" w:hAnsi="Times New Roman"/>
                <w:b w:val="0"/>
                <w:i w:val="0"/>
                <w:color w:val="000000"/>
                <w:sz w:val="24"/>
              </w:rPr>
              <w:t>70</w:t>
            </w:r>
          </w:p>
        </w:tc>
        <w:tc>
          <w:tcPr>
            <w:tcW w:w="3256" w:type="dxa"/>
            <w:tcMar>
              <w:top w:w="50" w:type="dxa"/>
              <w:left w:w="100" w:type="dxa"/>
            </w:tcMar>
            <w:vAlign w:val="center"/>
          </w:tcPr>
          <w:p w14:paraId="40C20B6E">
            <w:pPr>
              <w:spacing w:before="0" w:after="0"/>
              <w:ind w:left="135"/>
              <w:jc w:val="left"/>
            </w:pPr>
            <w:r>
              <w:rPr>
                <w:rFonts w:ascii="Times New Roman" w:hAnsi="Times New Roman"/>
                <w:b w:val="0"/>
                <w:i w:val="0"/>
                <w:color w:val="000000"/>
                <w:sz w:val="24"/>
              </w:rPr>
              <w:t>Психологизм прозы Толстого: «диалектика души»</w:t>
            </w:r>
          </w:p>
        </w:tc>
        <w:tc>
          <w:tcPr>
            <w:tcW w:w="805" w:type="dxa"/>
            <w:tcMar>
              <w:top w:w="50" w:type="dxa"/>
              <w:left w:w="100" w:type="dxa"/>
            </w:tcMar>
            <w:vAlign w:val="center"/>
          </w:tcPr>
          <w:p w14:paraId="05B168C5">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7AD3BC9">
            <w:pPr>
              <w:spacing w:before="0" w:after="0" w:line="276" w:lineRule="auto"/>
              <w:ind w:left="135"/>
              <w:jc w:val="center"/>
            </w:pPr>
          </w:p>
        </w:tc>
        <w:tc>
          <w:tcPr>
            <w:tcW w:w="1600" w:type="dxa"/>
            <w:tcMar>
              <w:top w:w="50" w:type="dxa"/>
              <w:left w:w="100" w:type="dxa"/>
            </w:tcMar>
            <w:vAlign w:val="center"/>
          </w:tcPr>
          <w:p w14:paraId="55C8A5A8">
            <w:pPr>
              <w:spacing w:before="0" w:after="0" w:line="276" w:lineRule="auto"/>
              <w:ind w:left="135"/>
              <w:jc w:val="center"/>
            </w:pPr>
          </w:p>
        </w:tc>
        <w:tc>
          <w:tcPr>
            <w:tcW w:w="1131" w:type="dxa"/>
            <w:tcMar>
              <w:top w:w="50" w:type="dxa"/>
              <w:left w:w="100" w:type="dxa"/>
            </w:tcMar>
            <w:vAlign w:val="center"/>
          </w:tcPr>
          <w:p w14:paraId="49B5967A">
            <w:pPr>
              <w:spacing w:before="0" w:after="0"/>
              <w:ind w:left="135"/>
              <w:jc w:val="left"/>
            </w:pPr>
          </w:p>
        </w:tc>
        <w:tc>
          <w:tcPr>
            <w:tcW w:w="1948" w:type="dxa"/>
            <w:tcMar>
              <w:top w:w="50" w:type="dxa"/>
              <w:left w:w="100" w:type="dxa"/>
            </w:tcMar>
            <w:vAlign w:val="center"/>
          </w:tcPr>
          <w:p w14:paraId="551A3B4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"https://m.edsoo.ru/2ea4166f" \h </w:instrText>
            </w:r>
            <w:r>
              <w:fldChar w:fldCharType="separate"/>
            </w:r>
            <w:r>
              <w:rPr>
                <w:rFonts w:ascii="Times New Roman" w:hAnsi="Times New Roman"/>
                <w:b w:val="0"/>
                <w:i w:val="0"/>
                <w:color w:val="0000FF"/>
                <w:sz w:val="22"/>
                <w:u w:val="single"/>
              </w:rPr>
              <w:t>https://m.edsoo.ru/2ea4166f</w:t>
            </w:r>
            <w:r>
              <w:rPr>
                <w:rFonts w:ascii="Times New Roman" w:hAnsi="Times New Roman"/>
                <w:b w:val="0"/>
                <w:i w:val="0"/>
                <w:color w:val="0000FF"/>
                <w:sz w:val="22"/>
                <w:u w:val="single"/>
              </w:rPr>
              <w:fldChar w:fldCharType="end"/>
            </w:r>
          </w:p>
        </w:tc>
      </w:tr>
      <w:tr w14:paraId="79EF89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96B7564">
            <w:pPr>
              <w:spacing w:before="0" w:after="0"/>
              <w:ind w:left="0"/>
              <w:jc w:val="left"/>
            </w:pPr>
            <w:r>
              <w:rPr>
                <w:rFonts w:ascii="Times New Roman" w:hAnsi="Times New Roman"/>
                <w:b w:val="0"/>
                <w:i w:val="0"/>
                <w:color w:val="000000"/>
                <w:sz w:val="24"/>
              </w:rPr>
              <w:t>71</w:t>
            </w:r>
          </w:p>
        </w:tc>
        <w:tc>
          <w:tcPr>
            <w:tcW w:w="3256" w:type="dxa"/>
            <w:tcMar>
              <w:top w:w="50" w:type="dxa"/>
              <w:left w:w="100" w:type="dxa"/>
            </w:tcMar>
            <w:vAlign w:val="center"/>
          </w:tcPr>
          <w:p w14:paraId="23C8CEC9">
            <w:pPr>
              <w:spacing w:before="0" w:after="0"/>
              <w:ind w:left="135"/>
              <w:jc w:val="left"/>
            </w:pPr>
            <w:r>
              <w:rPr>
                <w:rFonts w:ascii="Times New Roman" w:hAnsi="Times New Roman"/>
                <w:b w:val="0"/>
                <w:i w:val="0"/>
                <w:color w:val="000000"/>
                <w:sz w:val="24"/>
              </w:rPr>
              <w:t>Значение творчества Л.Н.Толстого в отечественной и мировой культуре</w:t>
            </w:r>
          </w:p>
        </w:tc>
        <w:tc>
          <w:tcPr>
            <w:tcW w:w="805" w:type="dxa"/>
            <w:tcMar>
              <w:top w:w="50" w:type="dxa"/>
              <w:left w:w="100" w:type="dxa"/>
            </w:tcMar>
            <w:vAlign w:val="center"/>
          </w:tcPr>
          <w:p w14:paraId="6BF42449">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507BE2D">
            <w:pPr>
              <w:spacing w:before="0" w:after="0" w:line="276" w:lineRule="auto"/>
              <w:ind w:left="135"/>
              <w:jc w:val="center"/>
            </w:pPr>
          </w:p>
        </w:tc>
        <w:tc>
          <w:tcPr>
            <w:tcW w:w="1600" w:type="dxa"/>
            <w:tcMar>
              <w:top w:w="50" w:type="dxa"/>
              <w:left w:w="100" w:type="dxa"/>
            </w:tcMar>
            <w:vAlign w:val="center"/>
          </w:tcPr>
          <w:p w14:paraId="39C523A7">
            <w:pPr>
              <w:spacing w:before="0" w:after="0" w:line="276" w:lineRule="auto"/>
              <w:ind w:left="135"/>
              <w:jc w:val="center"/>
            </w:pPr>
          </w:p>
        </w:tc>
        <w:tc>
          <w:tcPr>
            <w:tcW w:w="1131" w:type="dxa"/>
            <w:tcMar>
              <w:top w:w="50" w:type="dxa"/>
              <w:left w:w="100" w:type="dxa"/>
            </w:tcMar>
            <w:vAlign w:val="center"/>
          </w:tcPr>
          <w:p w14:paraId="43D35EE7">
            <w:pPr>
              <w:spacing w:before="0" w:after="0"/>
              <w:ind w:left="135"/>
              <w:jc w:val="left"/>
            </w:pPr>
          </w:p>
        </w:tc>
        <w:tc>
          <w:tcPr>
            <w:tcW w:w="1948" w:type="dxa"/>
            <w:tcMar>
              <w:top w:w="50" w:type="dxa"/>
              <w:left w:w="100" w:type="dxa"/>
            </w:tcMar>
            <w:vAlign w:val="center"/>
          </w:tcPr>
          <w:p w14:paraId="38A17CB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"https://m.edsoo.ru/db3e1a0e" \h </w:instrText>
            </w:r>
            <w:r>
              <w:fldChar w:fldCharType="separate"/>
            </w:r>
            <w:r>
              <w:rPr>
                <w:rFonts w:ascii="Times New Roman" w:hAnsi="Times New Roman"/>
                <w:b w:val="0"/>
                <w:i w:val="0"/>
                <w:color w:val="0000FF"/>
                <w:sz w:val="22"/>
                <w:u w:val="single"/>
              </w:rPr>
              <w:t>https://m.edsoo.ru/db3e1a0e</w:t>
            </w:r>
            <w:r>
              <w:rPr>
                <w:rFonts w:ascii="Times New Roman" w:hAnsi="Times New Roman"/>
                <w:b w:val="0"/>
                <w:i w:val="0"/>
                <w:color w:val="0000FF"/>
                <w:sz w:val="22"/>
                <w:u w:val="single"/>
              </w:rPr>
              <w:fldChar w:fldCharType="end"/>
            </w:r>
          </w:p>
        </w:tc>
      </w:tr>
      <w:tr w14:paraId="6C4210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25ED9B4">
            <w:pPr>
              <w:spacing w:before="0" w:after="0"/>
              <w:ind w:left="0"/>
              <w:jc w:val="left"/>
            </w:pPr>
            <w:r>
              <w:rPr>
                <w:rFonts w:ascii="Times New Roman" w:hAnsi="Times New Roman"/>
                <w:b w:val="0"/>
                <w:i w:val="0"/>
                <w:color w:val="000000"/>
                <w:sz w:val="24"/>
              </w:rPr>
              <w:t>72</w:t>
            </w:r>
          </w:p>
        </w:tc>
        <w:tc>
          <w:tcPr>
            <w:tcW w:w="3256" w:type="dxa"/>
            <w:tcMar>
              <w:top w:w="50" w:type="dxa"/>
              <w:left w:w="100" w:type="dxa"/>
            </w:tcMar>
            <w:vAlign w:val="center"/>
          </w:tcPr>
          <w:p w14:paraId="5DDA2E15">
            <w:pPr>
              <w:spacing w:before="0" w:after="0"/>
              <w:ind w:left="135"/>
              <w:jc w:val="left"/>
            </w:pPr>
            <w:r>
              <w:rPr>
                <w:rFonts w:ascii="Times New Roman" w:hAnsi="Times New Roman"/>
                <w:b w:val="0"/>
                <w:i w:val="0"/>
                <w:color w:val="000000"/>
                <w:sz w:val="24"/>
              </w:rPr>
              <w:t>Развитие речи. Подготовка к домашнему сочинению по роману Л.Н.Толстого</w:t>
            </w:r>
          </w:p>
        </w:tc>
        <w:tc>
          <w:tcPr>
            <w:tcW w:w="805" w:type="dxa"/>
            <w:tcMar>
              <w:top w:w="50" w:type="dxa"/>
              <w:left w:w="100" w:type="dxa"/>
            </w:tcMar>
            <w:vAlign w:val="center"/>
          </w:tcPr>
          <w:p w14:paraId="35A7CFFB">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575A0E9A">
            <w:pPr>
              <w:spacing w:before="0" w:after="0" w:line="276" w:lineRule="auto"/>
              <w:ind w:left="135"/>
              <w:jc w:val="center"/>
            </w:pPr>
          </w:p>
        </w:tc>
        <w:tc>
          <w:tcPr>
            <w:tcW w:w="1600" w:type="dxa"/>
            <w:tcMar>
              <w:top w:w="50" w:type="dxa"/>
              <w:left w:w="100" w:type="dxa"/>
            </w:tcMar>
            <w:vAlign w:val="center"/>
          </w:tcPr>
          <w:p w14:paraId="3552D44E">
            <w:pPr>
              <w:spacing w:before="0" w:after="0" w:line="276" w:lineRule="auto"/>
              <w:ind w:left="135"/>
              <w:jc w:val="center"/>
            </w:pPr>
          </w:p>
        </w:tc>
        <w:tc>
          <w:tcPr>
            <w:tcW w:w="1131" w:type="dxa"/>
            <w:tcMar>
              <w:top w:w="50" w:type="dxa"/>
              <w:left w:w="100" w:type="dxa"/>
            </w:tcMar>
            <w:vAlign w:val="center"/>
          </w:tcPr>
          <w:p w14:paraId="4C22DA65">
            <w:pPr>
              <w:spacing w:before="0" w:after="0"/>
              <w:ind w:left="135"/>
              <w:jc w:val="left"/>
            </w:pPr>
          </w:p>
        </w:tc>
        <w:tc>
          <w:tcPr>
            <w:tcW w:w="1948" w:type="dxa"/>
            <w:tcMar>
              <w:top w:w="50" w:type="dxa"/>
              <w:left w:w="100" w:type="dxa"/>
            </w:tcMar>
            <w:vAlign w:val="center"/>
          </w:tcPr>
          <w:p w14:paraId="49D43A7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"https://m.edsoo.ru/50ccb805" \h </w:instrText>
            </w:r>
            <w:r>
              <w:fldChar w:fldCharType="separate"/>
            </w:r>
            <w:r>
              <w:rPr>
                <w:rFonts w:ascii="Times New Roman" w:hAnsi="Times New Roman"/>
                <w:b w:val="0"/>
                <w:i w:val="0"/>
                <w:color w:val="0000FF"/>
                <w:sz w:val="22"/>
                <w:u w:val="single"/>
              </w:rPr>
              <w:t>https://m.edsoo.ru/50ccb805</w:t>
            </w:r>
            <w:r>
              <w:rPr>
                <w:rFonts w:ascii="Times New Roman" w:hAnsi="Times New Roman"/>
                <w:b w:val="0"/>
                <w:i w:val="0"/>
                <w:color w:val="0000FF"/>
                <w:sz w:val="22"/>
                <w:u w:val="single"/>
              </w:rPr>
              <w:fldChar w:fldCharType="end"/>
            </w:r>
          </w:p>
        </w:tc>
      </w:tr>
      <w:tr w14:paraId="7DD81B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8A216B3">
            <w:pPr>
              <w:spacing w:before="0" w:after="0"/>
              <w:ind w:left="0"/>
              <w:jc w:val="left"/>
            </w:pPr>
            <w:r>
              <w:rPr>
                <w:rFonts w:ascii="Times New Roman" w:hAnsi="Times New Roman"/>
                <w:b w:val="0"/>
                <w:i w:val="0"/>
                <w:color w:val="000000"/>
                <w:sz w:val="24"/>
              </w:rPr>
              <w:t>73</w:t>
            </w:r>
          </w:p>
        </w:tc>
        <w:tc>
          <w:tcPr>
            <w:tcW w:w="3256" w:type="dxa"/>
            <w:tcMar>
              <w:top w:w="50" w:type="dxa"/>
              <w:left w:w="100" w:type="dxa"/>
            </w:tcMar>
            <w:vAlign w:val="center"/>
          </w:tcPr>
          <w:p w14:paraId="39CB56F6">
            <w:pPr>
              <w:spacing w:before="0" w:after="0"/>
              <w:ind w:left="135"/>
              <w:jc w:val="left"/>
            </w:pPr>
            <w:r>
              <w:rPr>
                <w:rFonts w:ascii="Times New Roman" w:hAnsi="Times New Roman"/>
                <w:b w:val="0"/>
                <w:i w:val="0"/>
                <w:color w:val="000000"/>
                <w:sz w:val="24"/>
              </w:rPr>
              <w:t>Основные этапы жизни и творчества Н.С.Лескова. Художественный мир произведений писателя</w:t>
            </w:r>
          </w:p>
        </w:tc>
        <w:tc>
          <w:tcPr>
            <w:tcW w:w="805" w:type="dxa"/>
            <w:tcMar>
              <w:top w:w="50" w:type="dxa"/>
              <w:left w:w="100" w:type="dxa"/>
            </w:tcMar>
            <w:vAlign w:val="center"/>
          </w:tcPr>
          <w:p w14:paraId="6D14FD33">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C85C563">
            <w:pPr>
              <w:spacing w:before="0" w:after="0" w:line="276" w:lineRule="auto"/>
              <w:ind w:left="135"/>
              <w:jc w:val="center"/>
            </w:pPr>
          </w:p>
        </w:tc>
        <w:tc>
          <w:tcPr>
            <w:tcW w:w="1600" w:type="dxa"/>
            <w:tcMar>
              <w:top w:w="50" w:type="dxa"/>
              <w:left w:w="100" w:type="dxa"/>
            </w:tcMar>
            <w:vAlign w:val="center"/>
          </w:tcPr>
          <w:p w14:paraId="06664D35">
            <w:pPr>
              <w:spacing w:before="0" w:after="0" w:line="276" w:lineRule="auto"/>
              <w:ind w:left="135"/>
              <w:jc w:val="center"/>
            </w:pPr>
          </w:p>
        </w:tc>
        <w:tc>
          <w:tcPr>
            <w:tcW w:w="1131" w:type="dxa"/>
            <w:tcMar>
              <w:top w:w="50" w:type="dxa"/>
              <w:left w:w="100" w:type="dxa"/>
            </w:tcMar>
            <w:vAlign w:val="center"/>
          </w:tcPr>
          <w:p w14:paraId="6D639637">
            <w:pPr>
              <w:spacing w:before="0" w:after="0"/>
              <w:ind w:left="135"/>
              <w:jc w:val="left"/>
            </w:pPr>
          </w:p>
        </w:tc>
        <w:tc>
          <w:tcPr>
            <w:tcW w:w="1948" w:type="dxa"/>
            <w:tcMar>
              <w:top w:w="50" w:type="dxa"/>
              <w:left w:w="100" w:type="dxa"/>
            </w:tcMar>
            <w:vAlign w:val="center"/>
          </w:tcPr>
          <w:p w14:paraId="2C67F09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"https://m.edsoo.ru/57bd5e1b" \h </w:instrText>
            </w:r>
            <w:r>
              <w:fldChar w:fldCharType="separate"/>
            </w:r>
            <w:r>
              <w:rPr>
                <w:rFonts w:ascii="Times New Roman" w:hAnsi="Times New Roman"/>
                <w:b w:val="0"/>
                <w:i w:val="0"/>
                <w:color w:val="0000FF"/>
                <w:sz w:val="22"/>
                <w:u w:val="single"/>
              </w:rPr>
              <w:t>https://m.edsoo.ru/57bd5e1b</w:t>
            </w:r>
            <w:r>
              <w:rPr>
                <w:rFonts w:ascii="Times New Roman" w:hAnsi="Times New Roman"/>
                <w:b w:val="0"/>
                <w:i w:val="0"/>
                <w:color w:val="0000FF"/>
                <w:sz w:val="22"/>
                <w:u w:val="single"/>
              </w:rPr>
              <w:fldChar w:fldCharType="end"/>
            </w:r>
          </w:p>
        </w:tc>
      </w:tr>
      <w:tr w14:paraId="40F1C5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8937BC5">
            <w:pPr>
              <w:spacing w:before="0" w:after="0"/>
              <w:ind w:left="0"/>
              <w:jc w:val="left"/>
            </w:pPr>
            <w:r>
              <w:rPr>
                <w:rFonts w:ascii="Times New Roman" w:hAnsi="Times New Roman"/>
                <w:b w:val="0"/>
                <w:i w:val="0"/>
                <w:color w:val="000000"/>
                <w:sz w:val="24"/>
              </w:rPr>
              <w:t>74</w:t>
            </w:r>
          </w:p>
        </w:tc>
        <w:tc>
          <w:tcPr>
            <w:tcW w:w="3256" w:type="dxa"/>
            <w:tcMar>
              <w:top w:w="50" w:type="dxa"/>
              <w:left w:w="100" w:type="dxa"/>
            </w:tcMar>
            <w:vAlign w:val="center"/>
          </w:tcPr>
          <w:p w14:paraId="40960174">
            <w:pPr>
              <w:spacing w:before="0" w:after="0"/>
              <w:ind w:left="135"/>
              <w:jc w:val="left"/>
            </w:pPr>
            <w:r>
              <w:rPr>
                <w:rFonts w:ascii="Times New Roman" w:hAnsi="Times New Roman"/>
                <w:b w:val="0"/>
                <w:i w:val="0"/>
                <w:color w:val="000000"/>
                <w:sz w:val="24"/>
              </w:rPr>
              <w:t>Изображение этапов духовного пути личности в произведениях Н.С.Лескова. Особенности лесковской повествовательной манеры сказа</w:t>
            </w:r>
          </w:p>
        </w:tc>
        <w:tc>
          <w:tcPr>
            <w:tcW w:w="805" w:type="dxa"/>
            <w:tcMar>
              <w:top w:w="50" w:type="dxa"/>
              <w:left w:w="100" w:type="dxa"/>
            </w:tcMar>
            <w:vAlign w:val="center"/>
          </w:tcPr>
          <w:p w14:paraId="674CC294">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220B96E">
            <w:pPr>
              <w:spacing w:before="0" w:after="0" w:line="276" w:lineRule="auto"/>
              <w:ind w:left="135"/>
              <w:jc w:val="center"/>
            </w:pPr>
          </w:p>
        </w:tc>
        <w:tc>
          <w:tcPr>
            <w:tcW w:w="1600" w:type="dxa"/>
            <w:tcMar>
              <w:top w:w="50" w:type="dxa"/>
              <w:left w:w="100" w:type="dxa"/>
            </w:tcMar>
            <w:vAlign w:val="center"/>
          </w:tcPr>
          <w:p w14:paraId="0EFCA355">
            <w:pPr>
              <w:spacing w:before="0" w:after="0" w:line="276" w:lineRule="auto"/>
              <w:ind w:left="135"/>
              <w:jc w:val="center"/>
            </w:pPr>
          </w:p>
        </w:tc>
        <w:tc>
          <w:tcPr>
            <w:tcW w:w="1131" w:type="dxa"/>
            <w:tcMar>
              <w:top w:w="50" w:type="dxa"/>
              <w:left w:w="100" w:type="dxa"/>
            </w:tcMar>
            <w:vAlign w:val="center"/>
          </w:tcPr>
          <w:p w14:paraId="72D06DDB">
            <w:pPr>
              <w:spacing w:before="0" w:after="0"/>
              <w:ind w:left="135"/>
              <w:jc w:val="left"/>
            </w:pPr>
          </w:p>
        </w:tc>
        <w:tc>
          <w:tcPr>
            <w:tcW w:w="1948" w:type="dxa"/>
            <w:tcMar>
              <w:top w:w="50" w:type="dxa"/>
              <w:left w:w="100" w:type="dxa"/>
            </w:tcMar>
            <w:vAlign w:val="center"/>
          </w:tcPr>
          <w:p w14:paraId="1EB1B0D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"https://m.edsoo.ru/db8ec70a" \h </w:instrText>
            </w:r>
            <w:r>
              <w:fldChar w:fldCharType="separate"/>
            </w:r>
            <w:r>
              <w:rPr>
                <w:rFonts w:ascii="Times New Roman" w:hAnsi="Times New Roman"/>
                <w:b w:val="0"/>
                <w:i w:val="0"/>
                <w:color w:val="0000FF"/>
                <w:sz w:val="22"/>
                <w:u w:val="single"/>
              </w:rPr>
              <w:t>https://m.edsoo.ru/db8ec70a</w:t>
            </w:r>
            <w:r>
              <w:rPr>
                <w:rFonts w:ascii="Times New Roman" w:hAnsi="Times New Roman"/>
                <w:b w:val="0"/>
                <w:i w:val="0"/>
                <w:color w:val="0000FF"/>
                <w:sz w:val="22"/>
                <w:u w:val="single"/>
              </w:rPr>
              <w:fldChar w:fldCharType="end"/>
            </w:r>
          </w:p>
        </w:tc>
      </w:tr>
      <w:tr w14:paraId="0E7B46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4A332AB">
            <w:pPr>
              <w:spacing w:before="0" w:after="0"/>
              <w:ind w:left="0"/>
              <w:jc w:val="left"/>
            </w:pPr>
            <w:r>
              <w:rPr>
                <w:rFonts w:ascii="Times New Roman" w:hAnsi="Times New Roman"/>
                <w:b w:val="0"/>
                <w:i w:val="0"/>
                <w:color w:val="000000"/>
                <w:sz w:val="24"/>
              </w:rPr>
              <w:t>75</w:t>
            </w:r>
          </w:p>
        </w:tc>
        <w:tc>
          <w:tcPr>
            <w:tcW w:w="3256" w:type="dxa"/>
            <w:tcMar>
              <w:top w:w="50" w:type="dxa"/>
              <w:left w:w="100" w:type="dxa"/>
            </w:tcMar>
            <w:vAlign w:val="center"/>
          </w:tcPr>
          <w:p w14:paraId="27E2FBAF">
            <w:pPr>
              <w:spacing w:before="0" w:after="0"/>
              <w:ind w:left="135"/>
              <w:jc w:val="left"/>
            </w:pPr>
            <w:r>
              <w:rPr>
                <w:rFonts w:ascii="Times New Roman" w:hAnsi="Times New Roman"/>
                <w:b w:val="0"/>
                <w:i w:val="0"/>
                <w:color w:val="000000"/>
                <w:sz w:val="24"/>
              </w:rPr>
              <w:t>Основные этапы жизни и творчества А.П.Чехова. Новаторство прозы писателя</w:t>
            </w:r>
          </w:p>
        </w:tc>
        <w:tc>
          <w:tcPr>
            <w:tcW w:w="805" w:type="dxa"/>
            <w:tcMar>
              <w:top w:w="50" w:type="dxa"/>
              <w:left w:w="100" w:type="dxa"/>
            </w:tcMar>
            <w:vAlign w:val="center"/>
          </w:tcPr>
          <w:p w14:paraId="0D48C11E">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344A4D0">
            <w:pPr>
              <w:spacing w:before="0" w:after="0" w:line="276" w:lineRule="auto"/>
              <w:ind w:left="135"/>
              <w:jc w:val="center"/>
            </w:pPr>
          </w:p>
        </w:tc>
        <w:tc>
          <w:tcPr>
            <w:tcW w:w="1600" w:type="dxa"/>
            <w:tcMar>
              <w:top w:w="50" w:type="dxa"/>
              <w:left w:w="100" w:type="dxa"/>
            </w:tcMar>
            <w:vAlign w:val="center"/>
          </w:tcPr>
          <w:p w14:paraId="28605E27">
            <w:pPr>
              <w:spacing w:before="0" w:after="0" w:line="276" w:lineRule="auto"/>
              <w:ind w:left="135"/>
              <w:jc w:val="center"/>
            </w:pPr>
          </w:p>
        </w:tc>
        <w:tc>
          <w:tcPr>
            <w:tcW w:w="1131" w:type="dxa"/>
            <w:tcMar>
              <w:top w:w="50" w:type="dxa"/>
              <w:left w:w="100" w:type="dxa"/>
            </w:tcMar>
            <w:vAlign w:val="center"/>
          </w:tcPr>
          <w:p w14:paraId="546C60C8">
            <w:pPr>
              <w:spacing w:before="0" w:after="0"/>
              <w:ind w:left="135"/>
              <w:jc w:val="left"/>
            </w:pPr>
          </w:p>
        </w:tc>
        <w:tc>
          <w:tcPr>
            <w:tcW w:w="1948" w:type="dxa"/>
            <w:tcMar>
              <w:top w:w="50" w:type="dxa"/>
              <w:left w:w="100" w:type="dxa"/>
            </w:tcMar>
            <w:vAlign w:val="center"/>
          </w:tcPr>
          <w:p w14:paraId="3C05B1F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"https://m.edsoo.ru/bea32083" \h </w:instrText>
            </w:r>
            <w:r>
              <w:fldChar w:fldCharType="separate"/>
            </w:r>
            <w:r>
              <w:rPr>
                <w:rFonts w:ascii="Times New Roman" w:hAnsi="Times New Roman"/>
                <w:b w:val="0"/>
                <w:i w:val="0"/>
                <w:color w:val="0000FF"/>
                <w:sz w:val="22"/>
                <w:u w:val="single"/>
              </w:rPr>
              <w:t>https://m.edsoo.ru/bea32083</w:t>
            </w:r>
            <w:r>
              <w:rPr>
                <w:rFonts w:ascii="Times New Roman" w:hAnsi="Times New Roman"/>
                <w:b w:val="0"/>
                <w:i w:val="0"/>
                <w:color w:val="0000FF"/>
                <w:sz w:val="22"/>
                <w:u w:val="single"/>
              </w:rPr>
              <w:fldChar w:fldCharType="end"/>
            </w:r>
          </w:p>
        </w:tc>
      </w:tr>
      <w:tr w14:paraId="1E0BA5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43D1BD1">
            <w:pPr>
              <w:spacing w:before="0" w:after="0"/>
              <w:ind w:left="0"/>
              <w:jc w:val="left"/>
            </w:pPr>
            <w:r>
              <w:rPr>
                <w:rFonts w:ascii="Times New Roman" w:hAnsi="Times New Roman"/>
                <w:b w:val="0"/>
                <w:i w:val="0"/>
                <w:color w:val="000000"/>
                <w:sz w:val="24"/>
              </w:rPr>
              <w:t>76</w:t>
            </w:r>
          </w:p>
        </w:tc>
        <w:tc>
          <w:tcPr>
            <w:tcW w:w="3256" w:type="dxa"/>
            <w:tcMar>
              <w:top w:w="50" w:type="dxa"/>
              <w:left w:w="100" w:type="dxa"/>
            </w:tcMar>
            <w:vAlign w:val="center"/>
          </w:tcPr>
          <w:p w14:paraId="69212C3A">
            <w:pPr>
              <w:spacing w:before="0" w:after="0"/>
              <w:ind w:left="135"/>
              <w:jc w:val="left"/>
            </w:pPr>
            <w:r>
              <w:rPr>
                <w:rFonts w:ascii="Times New Roman" w:hAnsi="Times New Roman"/>
                <w:b w:val="0"/>
                <w:i w:val="0"/>
                <w:color w:val="000000"/>
                <w:sz w:val="24"/>
              </w:rPr>
              <w:t>Идейно-художественное своеобразие рассказа «Ионыч»</w:t>
            </w:r>
          </w:p>
        </w:tc>
        <w:tc>
          <w:tcPr>
            <w:tcW w:w="805" w:type="dxa"/>
            <w:tcMar>
              <w:top w:w="50" w:type="dxa"/>
              <w:left w:w="100" w:type="dxa"/>
            </w:tcMar>
            <w:vAlign w:val="center"/>
          </w:tcPr>
          <w:p w14:paraId="3DAD60F6">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C730BEA">
            <w:pPr>
              <w:spacing w:before="0" w:after="0" w:line="276" w:lineRule="auto"/>
              <w:ind w:left="135"/>
              <w:jc w:val="center"/>
            </w:pPr>
          </w:p>
        </w:tc>
        <w:tc>
          <w:tcPr>
            <w:tcW w:w="1600" w:type="dxa"/>
            <w:tcMar>
              <w:top w:w="50" w:type="dxa"/>
              <w:left w:w="100" w:type="dxa"/>
            </w:tcMar>
            <w:vAlign w:val="center"/>
          </w:tcPr>
          <w:p w14:paraId="59714F37">
            <w:pPr>
              <w:spacing w:before="0" w:after="0" w:line="276" w:lineRule="auto"/>
              <w:ind w:left="135"/>
              <w:jc w:val="center"/>
            </w:pPr>
          </w:p>
        </w:tc>
        <w:tc>
          <w:tcPr>
            <w:tcW w:w="1131" w:type="dxa"/>
            <w:tcMar>
              <w:top w:w="50" w:type="dxa"/>
              <w:left w:w="100" w:type="dxa"/>
            </w:tcMar>
            <w:vAlign w:val="center"/>
          </w:tcPr>
          <w:p w14:paraId="3A9D83D4">
            <w:pPr>
              <w:spacing w:before="0" w:after="0"/>
              <w:ind w:left="135"/>
              <w:jc w:val="left"/>
            </w:pPr>
          </w:p>
        </w:tc>
        <w:tc>
          <w:tcPr>
            <w:tcW w:w="1948" w:type="dxa"/>
            <w:tcMar>
              <w:top w:w="50" w:type="dxa"/>
              <w:left w:w="100" w:type="dxa"/>
            </w:tcMar>
            <w:vAlign w:val="center"/>
          </w:tcPr>
          <w:p w14:paraId="23F66AC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"https://m.edsoo.ru/551f8b1a" \h </w:instrText>
            </w:r>
            <w:r>
              <w:fldChar w:fldCharType="separate"/>
            </w:r>
            <w:r>
              <w:rPr>
                <w:rFonts w:ascii="Times New Roman" w:hAnsi="Times New Roman"/>
                <w:b w:val="0"/>
                <w:i w:val="0"/>
                <w:color w:val="0000FF"/>
                <w:sz w:val="22"/>
                <w:u w:val="single"/>
              </w:rPr>
              <w:t>https://m.edsoo.ru/551f8b1a</w:t>
            </w:r>
            <w:r>
              <w:rPr>
                <w:rFonts w:ascii="Times New Roman" w:hAnsi="Times New Roman"/>
                <w:b w:val="0"/>
                <w:i w:val="0"/>
                <w:color w:val="0000FF"/>
                <w:sz w:val="22"/>
                <w:u w:val="single"/>
              </w:rPr>
              <w:fldChar w:fldCharType="end"/>
            </w:r>
          </w:p>
        </w:tc>
      </w:tr>
      <w:tr w14:paraId="1EF2CA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A1712C6">
            <w:pPr>
              <w:spacing w:before="0" w:after="0"/>
              <w:ind w:left="0"/>
              <w:jc w:val="left"/>
            </w:pPr>
            <w:r>
              <w:rPr>
                <w:rFonts w:ascii="Times New Roman" w:hAnsi="Times New Roman"/>
                <w:b w:val="0"/>
                <w:i w:val="0"/>
                <w:color w:val="000000"/>
                <w:sz w:val="24"/>
              </w:rPr>
              <w:t>77</w:t>
            </w:r>
          </w:p>
        </w:tc>
        <w:tc>
          <w:tcPr>
            <w:tcW w:w="3256" w:type="dxa"/>
            <w:tcMar>
              <w:top w:w="50" w:type="dxa"/>
              <w:left w:w="100" w:type="dxa"/>
            </w:tcMar>
            <w:vAlign w:val="center"/>
          </w:tcPr>
          <w:p w14:paraId="2BAB203F">
            <w:pPr>
              <w:spacing w:before="0" w:after="0"/>
              <w:ind w:left="135"/>
              <w:jc w:val="left"/>
            </w:pPr>
            <w:r>
              <w:rPr>
                <w:rFonts w:ascii="Times New Roman" w:hAnsi="Times New Roman"/>
                <w:b w:val="0"/>
                <w:i w:val="0"/>
                <w:color w:val="000000"/>
                <w:sz w:val="24"/>
              </w:rPr>
              <w:t>Многообразие философско-психологической проблематики в рассказах А.П. Чехова</w:t>
            </w:r>
          </w:p>
        </w:tc>
        <w:tc>
          <w:tcPr>
            <w:tcW w:w="805" w:type="dxa"/>
            <w:tcMar>
              <w:top w:w="50" w:type="dxa"/>
              <w:left w:w="100" w:type="dxa"/>
            </w:tcMar>
            <w:vAlign w:val="center"/>
          </w:tcPr>
          <w:p w14:paraId="2F10506F">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14E5B1A">
            <w:pPr>
              <w:spacing w:before="0" w:after="0" w:line="276" w:lineRule="auto"/>
              <w:ind w:left="135"/>
              <w:jc w:val="center"/>
            </w:pPr>
          </w:p>
        </w:tc>
        <w:tc>
          <w:tcPr>
            <w:tcW w:w="1600" w:type="dxa"/>
            <w:tcMar>
              <w:top w:w="50" w:type="dxa"/>
              <w:left w:w="100" w:type="dxa"/>
            </w:tcMar>
            <w:vAlign w:val="center"/>
          </w:tcPr>
          <w:p w14:paraId="66FBDAE5">
            <w:pPr>
              <w:spacing w:before="0" w:after="0" w:line="276" w:lineRule="auto"/>
              <w:ind w:left="135"/>
              <w:jc w:val="center"/>
            </w:pPr>
          </w:p>
        </w:tc>
        <w:tc>
          <w:tcPr>
            <w:tcW w:w="1131" w:type="dxa"/>
            <w:tcMar>
              <w:top w:w="50" w:type="dxa"/>
              <w:left w:w="100" w:type="dxa"/>
            </w:tcMar>
            <w:vAlign w:val="center"/>
          </w:tcPr>
          <w:p w14:paraId="729E7D8E">
            <w:pPr>
              <w:spacing w:before="0" w:after="0"/>
              <w:ind w:left="135"/>
              <w:jc w:val="left"/>
            </w:pPr>
          </w:p>
        </w:tc>
        <w:tc>
          <w:tcPr>
            <w:tcW w:w="1948" w:type="dxa"/>
            <w:tcMar>
              <w:top w:w="50" w:type="dxa"/>
              <w:left w:w="100" w:type="dxa"/>
            </w:tcMar>
            <w:vAlign w:val="center"/>
          </w:tcPr>
          <w:p w14:paraId="49F4FAA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"https://m.edsoo.ru/d1bc0faf" \h </w:instrText>
            </w:r>
            <w:r>
              <w:fldChar w:fldCharType="separate"/>
            </w:r>
            <w:r>
              <w:rPr>
                <w:rFonts w:ascii="Times New Roman" w:hAnsi="Times New Roman"/>
                <w:b w:val="0"/>
                <w:i w:val="0"/>
                <w:color w:val="0000FF"/>
                <w:sz w:val="22"/>
                <w:u w:val="single"/>
              </w:rPr>
              <w:t>https://m.edsoo.ru/d1bc0faf</w:t>
            </w:r>
            <w:r>
              <w:rPr>
                <w:rFonts w:ascii="Times New Roman" w:hAnsi="Times New Roman"/>
                <w:b w:val="0"/>
                <w:i w:val="0"/>
                <w:color w:val="0000FF"/>
                <w:sz w:val="22"/>
                <w:u w:val="single"/>
              </w:rPr>
              <w:fldChar w:fldCharType="end"/>
            </w:r>
          </w:p>
        </w:tc>
      </w:tr>
      <w:tr w14:paraId="06E24C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CDA89A0">
            <w:pPr>
              <w:spacing w:before="0" w:after="0"/>
              <w:ind w:left="0"/>
              <w:jc w:val="left"/>
            </w:pPr>
            <w:r>
              <w:rPr>
                <w:rFonts w:ascii="Times New Roman" w:hAnsi="Times New Roman"/>
                <w:b w:val="0"/>
                <w:i w:val="0"/>
                <w:color w:val="000000"/>
                <w:sz w:val="24"/>
              </w:rPr>
              <w:t>78</w:t>
            </w:r>
          </w:p>
        </w:tc>
        <w:tc>
          <w:tcPr>
            <w:tcW w:w="3256" w:type="dxa"/>
            <w:tcMar>
              <w:top w:w="50" w:type="dxa"/>
              <w:left w:w="100" w:type="dxa"/>
            </w:tcMar>
            <w:vAlign w:val="center"/>
          </w:tcPr>
          <w:p w14:paraId="1AB32D24">
            <w:pPr>
              <w:spacing w:before="0" w:after="0"/>
              <w:ind w:left="135"/>
              <w:jc w:val="left"/>
            </w:pPr>
            <w:r>
              <w:rPr>
                <w:rFonts w:ascii="Times New Roman" w:hAnsi="Times New Roman"/>
                <w:b w:val="0"/>
                <w:i w:val="0"/>
                <w:color w:val="000000"/>
                <w:sz w:val="24"/>
              </w:rPr>
              <w:t>История создания, жанровые особенности комедии «Вишневый сад». Смысл названия</w:t>
            </w:r>
          </w:p>
        </w:tc>
        <w:tc>
          <w:tcPr>
            <w:tcW w:w="805" w:type="dxa"/>
            <w:tcMar>
              <w:top w:w="50" w:type="dxa"/>
              <w:left w:w="100" w:type="dxa"/>
            </w:tcMar>
            <w:vAlign w:val="center"/>
          </w:tcPr>
          <w:p w14:paraId="162563BD">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D8ABFB9">
            <w:pPr>
              <w:spacing w:before="0" w:after="0" w:line="276" w:lineRule="auto"/>
              <w:ind w:left="135"/>
              <w:jc w:val="center"/>
            </w:pPr>
          </w:p>
        </w:tc>
        <w:tc>
          <w:tcPr>
            <w:tcW w:w="1600" w:type="dxa"/>
            <w:tcMar>
              <w:top w:w="50" w:type="dxa"/>
              <w:left w:w="100" w:type="dxa"/>
            </w:tcMar>
            <w:vAlign w:val="center"/>
          </w:tcPr>
          <w:p w14:paraId="562481A4">
            <w:pPr>
              <w:spacing w:before="0" w:after="0" w:line="276" w:lineRule="auto"/>
              <w:ind w:left="135"/>
              <w:jc w:val="center"/>
            </w:pPr>
          </w:p>
        </w:tc>
        <w:tc>
          <w:tcPr>
            <w:tcW w:w="1131" w:type="dxa"/>
            <w:tcMar>
              <w:top w:w="50" w:type="dxa"/>
              <w:left w:w="100" w:type="dxa"/>
            </w:tcMar>
            <w:vAlign w:val="center"/>
          </w:tcPr>
          <w:p w14:paraId="770D51B2">
            <w:pPr>
              <w:spacing w:before="0" w:after="0"/>
              <w:ind w:left="135"/>
              <w:jc w:val="left"/>
            </w:pPr>
          </w:p>
        </w:tc>
        <w:tc>
          <w:tcPr>
            <w:tcW w:w="1948" w:type="dxa"/>
            <w:tcMar>
              <w:top w:w="50" w:type="dxa"/>
              <w:left w:w="100" w:type="dxa"/>
            </w:tcMar>
            <w:vAlign w:val="center"/>
          </w:tcPr>
          <w:p w14:paraId="2FC198E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"https://m.edsoo.ru/6918f662" \h </w:instrText>
            </w:r>
            <w:r>
              <w:fldChar w:fldCharType="separate"/>
            </w:r>
            <w:r>
              <w:rPr>
                <w:rFonts w:ascii="Times New Roman" w:hAnsi="Times New Roman"/>
                <w:b w:val="0"/>
                <w:i w:val="0"/>
                <w:color w:val="0000FF"/>
                <w:sz w:val="22"/>
                <w:u w:val="single"/>
              </w:rPr>
              <w:t>https://m.edsoo.ru/6918f662</w:t>
            </w:r>
            <w:r>
              <w:rPr>
                <w:rFonts w:ascii="Times New Roman" w:hAnsi="Times New Roman"/>
                <w:b w:val="0"/>
                <w:i w:val="0"/>
                <w:color w:val="0000FF"/>
                <w:sz w:val="22"/>
                <w:u w:val="single"/>
              </w:rPr>
              <w:fldChar w:fldCharType="end"/>
            </w:r>
          </w:p>
        </w:tc>
      </w:tr>
      <w:tr w14:paraId="5FCA82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78B3EE2">
            <w:pPr>
              <w:spacing w:before="0" w:after="0"/>
              <w:ind w:left="0"/>
              <w:jc w:val="left"/>
            </w:pPr>
            <w:r>
              <w:rPr>
                <w:rFonts w:ascii="Times New Roman" w:hAnsi="Times New Roman"/>
                <w:b w:val="0"/>
                <w:i w:val="0"/>
                <w:color w:val="000000"/>
                <w:sz w:val="24"/>
              </w:rPr>
              <w:t>79</w:t>
            </w:r>
          </w:p>
        </w:tc>
        <w:tc>
          <w:tcPr>
            <w:tcW w:w="3256" w:type="dxa"/>
            <w:tcMar>
              <w:top w:w="50" w:type="dxa"/>
              <w:left w:w="100" w:type="dxa"/>
            </w:tcMar>
            <w:vAlign w:val="center"/>
          </w:tcPr>
          <w:p w14:paraId="51563614">
            <w:pPr>
              <w:spacing w:before="0" w:after="0"/>
              <w:ind w:left="135"/>
              <w:jc w:val="left"/>
            </w:pPr>
            <w:r>
              <w:rPr>
                <w:rFonts w:ascii="Times New Roman" w:hAnsi="Times New Roman"/>
                <w:b w:val="0"/>
                <w:i w:val="0"/>
                <w:color w:val="000000"/>
                <w:sz w:val="24"/>
              </w:rPr>
              <w:t>Проблематика комедии "Вишневый сад". Особенности кофликта и системы образов. Разрушение «дворянского гнезда»</w:t>
            </w:r>
          </w:p>
        </w:tc>
        <w:tc>
          <w:tcPr>
            <w:tcW w:w="805" w:type="dxa"/>
            <w:tcMar>
              <w:top w:w="50" w:type="dxa"/>
              <w:left w:w="100" w:type="dxa"/>
            </w:tcMar>
            <w:vAlign w:val="center"/>
          </w:tcPr>
          <w:p w14:paraId="17D2D74F">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22FBE40">
            <w:pPr>
              <w:spacing w:before="0" w:after="0" w:line="276" w:lineRule="auto"/>
              <w:ind w:left="135"/>
              <w:jc w:val="center"/>
            </w:pPr>
          </w:p>
        </w:tc>
        <w:tc>
          <w:tcPr>
            <w:tcW w:w="1600" w:type="dxa"/>
            <w:tcMar>
              <w:top w:w="50" w:type="dxa"/>
              <w:left w:w="100" w:type="dxa"/>
            </w:tcMar>
            <w:vAlign w:val="center"/>
          </w:tcPr>
          <w:p w14:paraId="29757EEF">
            <w:pPr>
              <w:spacing w:before="0" w:after="0" w:line="276" w:lineRule="auto"/>
              <w:ind w:left="135"/>
              <w:jc w:val="center"/>
            </w:pPr>
          </w:p>
        </w:tc>
        <w:tc>
          <w:tcPr>
            <w:tcW w:w="1131" w:type="dxa"/>
            <w:tcMar>
              <w:top w:w="50" w:type="dxa"/>
              <w:left w:w="100" w:type="dxa"/>
            </w:tcMar>
            <w:vAlign w:val="center"/>
          </w:tcPr>
          <w:p w14:paraId="1030C7B5">
            <w:pPr>
              <w:spacing w:before="0" w:after="0"/>
              <w:ind w:left="135"/>
              <w:jc w:val="left"/>
            </w:pPr>
          </w:p>
        </w:tc>
        <w:tc>
          <w:tcPr>
            <w:tcW w:w="1948" w:type="dxa"/>
            <w:tcMar>
              <w:top w:w="50" w:type="dxa"/>
              <w:left w:w="100" w:type="dxa"/>
            </w:tcMar>
            <w:vAlign w:val="center"/>
          </w:tcPr>
          <w:p w14:paraId="789DE6A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"https://m.edsoo.ru/cd3c411f" \h </w:instrText>
            </w:r>
            <w:r>
              <w:fldChar w:fldCharType="separate"/>
            </w:r>
            <w:r>
              <w:rPr>
                <w:rFonts w:ascii="Times New Roman" w:hAnsi="Times New Roman"/>
                <w:b w:val="0"/>
                <w:i w:val="0"/>
                <w:color w:val="0000FF"/>
                <w:sz w:val="22"/>
                <w:u w:val="single"/>
              </w:rPr>
              <w:t>https://m.edsoo.ru/cd3c411f</w:t>
            </w:r>
            <w:r>
              <w:rPr>
                <w:rFonts w:ascii="Times New Roman" w:hAnsi="Times New Roman"/>
                <w:b w:val="0"/>
                <w:i w:val="0"/>
                <w:color w:val="0000FF"/>
                <w:sz w:val="22"/>
                <w:u w:val="single"/>
              </w:rPr>
              <w:fldChar w:fldCharType="end"/>
            </w:r>
          </w:p>
        </w:tc>
      </w:tr>
      <w:tr w14:paraId="01C001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5B327A8">
            <w:pPr>
              <w:spacing w:before="0" w:after="0"/>
              <w:ind w:left="0"/>
              <w:jc w:val="left"/>
            </w:pPr>
            <w:r>
              <w:rPr>
                <w:rFonts w:ascii="Times New Roman" w:hAnsi="Times New Roman"/>
                <w:b w:val="0"/>
                <w:i w:val="0"/>
                <w:color w:val="000000"/>
                <w:sz w:val="24"/>
              </w:rPr>
              <w:t>80</w:t>
            </w:r>
          </w:p>
        </w:tc>
        <w:tc>
          <w:tcPr>
            <w:tcW w:w="3256" w:type="dxa"/>
            <w:tcMar>
              <w:top w:w="50" w:type="dxa"/>
              <w:left w:w="100" w:type="dxa"/>
            </w:tcMar>
            <w:vAlign w:val="center"/>
          </w:tcPr>
          <w:p w14:paraId="6895B834">
            <w:pPr>
              <w:spacing w:before="0" w:after="0"/>
              <w:ind w:left="135"/>
              <w:jc w:val="left"/>
            </w:pPr>
            <w:r>
              <w:rPr>
                <w:rFonts w:ascii="Times New Roman" w:hAnsi="Times New Roman"/>
                <w:b w:val="0"/>
                <w:i w:val="0"/>
                <w:color w:val="000000"/>
                <w:sz w:val="24"/>
              </w:rPr>
              <w:t>Раневская и Гаев как герои уходящего в прошлое усадебного быта</w:t>
            </w:r>
          </w:p>
        </w:tc>
        <w:tc>
          <w:tcPr>
            <w:tcW w:w="805" w:type="dxa"/>
            <w:tcMar>
              <w:top w:w="50" w:type="dxa"/>
              <w:left w:w="100" w:type="dxa"/>
            </w:tcMar>
            <w:vAlign w:val="center"/>
          </w:tcPr>
          <w:p w14:paraId="59D8FC23">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B9E834F">
            <w:pPr>
              <w:spacing w:before="0" w:after="0" w:line="276" w:lineRule="auto"/>
              <w:ind w:left="135"/>
              <w:jc w:val="center"/>
            </w:pPr>
          </w:p>
        </w:tc>
        <w:tc>
          <w:tcPr>
            <w:tcW w:w="1600" w:type="dxa"/>
            <w:tcMar>
              <w:top w:w="50" w:type="dxa"/>
              <w:left w:w="100" w:type="dxa"/>
            </w:tcMar>
            <w:vAlign w:val="center"/>
          </w:tcPr>
          <w:p w14:paraId="39752301">
            <w:pPr>
              <w:spacing w:before="0" w:after="0" w:line="276" w:lineRule="auto"/>
              <w:ind w:left="135"/>
              <w:jc w:val="center"/>
            </w:pPr>
          </w:p>
        </w:tc>
        <w:tc>
          <w:tcPr>
            <w:tcW w:w="1131" w:type="dxa"/>
            <w:tcMar>
              <w:top w:w="50" w:type="dxa"/>
              <w:left w:w="100" w:type="dxa"/>
            </w:tcMar>
            <w:vAlign w:val="center"/>
          </w:tcPr>
          <w:p w14:paraId="4294B660">
            <w:pPr>
              <w:spacing w:before="0" w:after="0"/>
              <w:ind w:left="135"/>
              <w:jc w:val="left"/>
            </w:pPr>
          </w:p>
        </w:tc>
        <w:tc>
          <w:tcPr>
            <w:tcW w:w="1948" w:type="dxa"/>
            <w:tcMar>
              <w:top w:w="50" w:type="dxa"/>
              <w:left w:w="100" w:type="dxa"/>
            </w:tcMar>
            <w:vAlign w:val="center"/>
          </w:tcPr>
          <w:p w14:paraId="4F226F1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"https://m.edsoo.ru/36f2aa60" \h </w:instrText>
            </w:r>
            <w:r>
              <w:fldChar w:fldCharType="separate"/>
            </w:r>
            <w:r>
              <w:rPr>
                <w:rFonts w:ascii="Times New Roman" w:hAnsi="Times New Roman"/>
                <w:b w:val="0"/>
                <w:i w:val="0"/>
                <w:color w:val="0000FF"/>
                <w:sz w:val="22"/>
                <w:u w:val="single"/>
              </w:rPr>
              <w:t>https://m.edsoo.ru/36f2aa60</w:t>
            </w:r>
            <w:r>
              <w:rPr>
                <w:rFonts w:ascii="Times New Roman" w:hAnsi="Times New Roman"/>
                <w:b w:val="0"/>
                <w:i w:val="0"/>
                <w:color w:val="0000FF"/>
                <w:sz w:val="22"/>
                <w:u w:val="single"/>
              </w:rPr>
              <w:fldChar w:fldCharType="end"/>
            </w:r>
          </w:p>
        </w:tc>
      </w:tr>
      <w:tr w14:paraId="67813A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D060733">
            <w:pPr>
              <w:spacing w:before="0" w:after="0"/>
              <w:ind w:left="0"/>
              <w:jc w:val="left"/>
            </w:pPr>
            <w:r>
              <w:rPr>
                <w:rFonts w:ascii="Times New Roman" w:hAnsi="Times New Roman"/>
                <w:b w:val="0"/>
                <w:i w:val="0"/>
                <w:color w:val="000000"/>
                <w:sz w:val="24"/>
              </w:rPr>
              <w:t>81</w:t>
            </w:r>
          </w:p>
        </w:tc>
        <w:tc>
          <w:tcPr>
            <w:tcW w:w="3256" w:type="dxa"/>
            <w:tcMar>
              <w:top w:w="50" w:type="dxa"/>
              <w:left w:w="100" w:type="dxa"/>
            </w:tcMar>
            <w:vAlign w:val="center"/>
          </w:tcPr>
          <w:p w14:paraId="26B39E0F">
            <w:pPr>
              <w:spacing w:before="0" w:after="0"/>
              <w:ind w:left="135"/>
              <w:jc w:val="left"/>
            </w:pPr>
            <w:r>
              <w:rPr>
                <w:rFonts w:ascii="Times New Roman" w:hAnsi="Times New Roman"/>
                <w:b w:val="0"/>
                <w:i w:val="0"/>
                <w:color w:val="000000"/>
                <w:sz w:val="24"/>
              </w:rPr>
              <w:t>Настоящее и будущее в комедии "Вишневый сад": образы Лопахина, Пети и Ани</w:t>
            </w:r>
          </w:p>
        </w:tc>
        <w:tc>
          <w:tcPr>
            <w:tcW w:w="805" w:type="dxa"/>
            <w:tcMar>
              <w:top w:w="50" w:type="dxa"/>
              <w:left w:w="100" w:type="dxa"/>
            </w:tcMar>
            <w:vAlign w:val="center"/>
          </w:tcPr>
          <w:p w14:paraId="1C5017B6">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4BBBB27">
            <w:pPr>
              <w:spacing w:before="0" w:after="0" w:line="276" w:lineRule="auto"/>
              <w:ind w:left="135"/>
              <w:jc w:val="center"/>
            </w:pPr>
          </w:p>
        </w:tc>
        <w:tc>
          <w:tcPr>
            <w:tcW w:w="1600" w:type="dxa"/>
            <w:tcMar>
              <w:top w:w="50" w:type="dxa"/>
              <w:left w:w="100" w:type="dxa"/>
            </w:tcMar>
            <w:vAlign w:val="center"/>
          </w:tcPr>
          <w:p w14:paraId="1EB1690E">
            <w:pPr>
              <w:spacing w:before="0" w:after="0" w:line="276" w:lineRule="auto"/>
              <w:ind w:left="135"/>
              <w:jc w:val="center"/>
            </w:pPr>
          </w:p>
        </w:tc>
        <w:tc>
          <w:tcPr>
            <w:tcW w:w="1131" w:type="dxa"/>
            <w:tcMar>
              <w:top w:w="50" w:type="dxa"/>
              <w:left w:w="100" w:type="dxa"/>
            </w:tcMar>
            <w:vAlign w:val="center"/>
          </w:tcPr>
          <w:p w14:paraId="2C8FF691">
            <w:pPr>
              <w:spacing w:before="0" w:after="0"/>
              <w:ind w:left="135"/>
              <w:jc w:val="left"/>
            </w:pPr>
          </w:p>
        </w:tc>
        <w:tc>
          <w:tcPr>
            <w:tcW w:w="1948" w:type="dxa"/>
            <w:tcMar>
              <w:top w:w="50" w:type="dxa"/>
              <w:left w:w="100" w:type="dxa"/>
            </w:tcMar>
            <w:vAlign w:val="center"/>
          </w:tcPr>
          <w:p w14:paraId="233D002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"https://m.edsoo.ru/fc560d17" \h </w:instrText>
            </w:r>
            <w:r>
              <w:fldChar w:fldCharType="separate"/>
            </w:r>
            <w:r>
              <w:rPr>
                <w:rFonts w:ascii="Times New Roman" w:hAnsi="Times New Roman"/>
                <w:b w:val="0"/>
                <w:i w:val="0"/>
                <w:color w:val="0000FF"/>
                <w:sz w:val="22"/>
                <w:u w:val="single"/>
              </w:rPr>
              <w:t>https://m.edsoo.ru/fc560d17</w:t>
            </w:r>
            <w:r>
              <w:rPr>
                <w:rFonts w:ascii="Times New Roman" w:hAnsi="Times New Roman"/>
                <w:b w:val="0"/>
                <w:i w:val="0"/>
                <w:color w:val="0000FF"/>
                <w:sz w:val="22"/>
                <w:u w:val="single"/>
              </w:rPr>
              <w:fldChar w:fldCharType="end"/>
            </w:r>
          </w:p>
        </w:tc>
      </w:tr>
      <w:tr w14:paraId="26043F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D388036">
            <w:pPr>
              <w:spacing w:before="0" w:after="0"/>
              <w:ind w:left="0"/>
              <w:jc w:val="left"/>
            </w:pPr>
            <w:r>
              <w:rPr>
                <w:rFonts w:ascii="Times New Roman" w:hAnsi="Times New Roman"/>
                <w:b w:val="0"/>
                <w:i w:val="0"/>
                <w:color w:val="000000"/>
                <w:sz w:val="24"/>
              </w:rPr>
              <w:t>82</w:t>
            </w:r>
          </w:p>
        </w:tc>
        <w:tc>
          <w:tcPr>
            <w:tcW w:w="3256" w:type="dxa"/>
            <w:tcMar>
              <w:top w:w="50" w:type="dxa"/>
              <w:left w:w="100" w:type="dxa"/>
            </w:tcMar>
            <w:vAlign w:val="center"/>
          </w:tcPr>
          <w:p w14:paraId="0CE9CF3D">
            <w:pPr>
              <w:spacing w:before="0" w:after="0"/>
              <w:ind w:left="135"/>
              <w:jc w:val="left"/>
            </w:pPr>
            <w:r>
              <w:rPr>
                <w:rFonts w:ascii="Times New Roman" w:hAnsi="Times New Roman"/>
                <w:b w:val="0"/>
                <w:i w:val="0"/>
                <w:color w:val="000000"/>
                <w:sz w:val="24"/>
              </w:rPr>
              <w:t>Художественное мастерство, новаторство Чехова-драматурга. Значение творческого наследия Чехова</w:t>
            </w:r>
          </w:p>
        </w:tc>
        <w:tc>
          <w:tcPr>
            <w:tcW w:w="805" w:type="dxa"/>
            <w:tcMar>
              <w:top w:w="50" w:type="dxa"/>
              <w:left w:w="100" w:type="dxa"/>
            </w:tcMar>
            <w:vAlign w:val="center"/>
          </w:tcPr>
          <w:p w14:paraId="3722F9A1">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B3EAB4F">
            <w:pPr>
              <w:spacing w:before="0" w:after="0" w:line="276" w:lineRule="auto"/>
              <w:ind w:left="135"/>
              <w:jc w:val="center"/>
            </w:pPr>
          </w:p>
        </w:tc>
        <w:tc>
          <w:tcPr>
            <w:tcW w:w="1600" w:type="dxa"/>
            <w:tcMar>
              <w:top w:w="50" w:type="dxa"/>
              <w:left w:w="100" w:type="dxa"/>
            </w:tcMar>
            <w:vAlign w:val="center"/>
          </w:tcPr>
          <w:p w14:paraId="70DC0030">
            <w:pPr>
              <w:spacing w:before="0" w:after="0" w:line="276" w:lineRule="auto"/>
              <w:ind w:left="135"/>
              <w:jc w:val="center"/>
            </w:pPr>
          </w:p>
        </w:tc>
        <w:tc>
          <w:tcPr>
            <w:tcW w:w="1131" w:type="dxa"/>
            <w:tcMar>
              <w:top w:w="50" w:type="dxa"/>
              <w:left w:w="100" w:type="dxa"/>
            </w:tcMar>
            <w:vAlign w:val="center"/>
          </w:tcPr>
          <w:p w14:paraId="08851938">
            <w:pPr>
              <w:spacing w:before="0" w:after="0"/>
              <w:ind w:left="135"/>
              <w:jc w:val="left"/>
            </w:pPr>
          </w:p>
        </w:tc>
        <w:tc>
          <w:tcPr>
            <w:tcW w:w="1948" w:type="dxa"/>
            <w:tcMar>
              <w:top w:w="50" w:type="dxa"/>
              <w:left w:w="100" w:type="dxa"/>
            </w:tcMar>
            <w:vAlign w:val="center"/>
          </w:tcPr>
          <w:p w14:paraId="7C146C9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"https://m.edsoo.ru/28ea8207" \h </w:instrText>
            </w:r>
            <w:r>
              <w:fldChar w:fldCharType="separate"/>
            </w:r>
            <w:r>
              <w:rPr>
                <w:rFonts w:ascii="Times New Roman" w:hAnsi="Times New Roman"/>
                <w:b w:val="0"/>
                <w:i w:val="0"/>
                <w:color w:val="0000FF"/>
                <w:sz w:val="22"/>
                <w:u w:val="single"/>
              </w:rPr>
              <w:t>https://m.edsoo.ru/28ea8207</w:t>
            </w:r>
            <w:r>
              <w:rPr>
                <w:rFonts w:ascii="Times New Roman" w:hAnsi="Times New Roman"/>
                <w:b w:val="0"/>
                <w:i w:val="0"/>
                <w:color w:val="0000FF"/>
                <w:sz w:val="22"/>
                <w:u w:val="single"/>
              </w:rPr>
              <w:fldChar w:fldCharType="end"/>
            </w:r>
          </w:p>
        </w:tc>
      </w:tr>
      <w:tr w14:paraId="7D84A7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FC026C5">
            <w:pPr>
              <w:spacing w:before="0" w:after="0"/>
              <w:ind w:left="0"/>
              <w:jc w:val="left"/>
            </w:pPr>
            <w:r>
              <w:rPr>
                <w:rFonts w:ascii="Times New Roman" w:hAnsi="Times New Roman"/>
                <w:b w:val="0"/>
                <w:i w:val="0"/>
                <w:color w:val="000000"/>
                <w:sz w:val="24"/>
              </w:rPr>
              <w:t>83</w:t>
            </w:r>
          </w:p>
        </w:tc>
        <w:tc>
          <w:tcPr>
            <w:tcW w:w="3256" w:type="dxa"/>
            <w:tcMar>
              <w:top w:w="50" w:type="dxa"/>
              <w:left w:w="100" w:type="dxa"/>
            </w:tcMar>
            <w:vAlign w:val="center"/>
          </w:tcPr>
          <w:p w14:paraId="6E08C8C6">
            <w:pPr>
              <w:spacing w:before="0" w:after="0"/>
              <w:ind w:left="135"/>
              <w:jc w:val="left"/>
            </w:pPr>
            <w:r>
              <w:rPr>
                <w:rFonts w:ascii="Times New Roman" w:hAnsi="Times New Roman"/>
                <w:b w:val="0"/>
                <w:i w:val="0"/>
                <w:color w:val="000000"/>
                <w:sz w:val="24"/>
              </w:rPr>
              <w:t>Развитие речи. Подготовка к домашнему сочинению по творчеству А.П.Чехова</w:t>
            </w:r>
          </w:p>
        </w:tc>
        <w:tc>
          <w:tcPr>
            <w:tcW w:w="805" w:type="dxa"/>
            <w:tcMar>
              <w:top w:w="50" w:type="dxa"/>
              <w:left w:w="100" w:type="dxa"/>
            </w:tcMar>
            <w:vAlign w:val="center"/>
          </w:tcPr>
          <w:p w14:paraId="32362D0D">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712A152">
            <w:pPr>
              <w:spacing w:before="0" w:after="0" w:line="276" w:lineRule="auto"/>
              <w:ind w:left="135"/>
              <w:jc w:val="center"/>
            </w:pPr>
          </w:p>
        </w:tc>
        <w:tc>
          <w:tcPr>
            <w:tcW w:w="1600" w:type="dxa"/>
            <w:tcMar>
              <w:top w:w="50" w:type="dxa"/>
              <w:left w:w="100" w:type="dxa"/>
            </w:tcMar>
            <w:vAlign w:val="center"/>
          </w:tcPr>
          <w:p w14:paraId="25C695D1">
            <w:pPr>
              <w:spacing w:before="0" w:after="0" w:line="276" w:lineRule="auto"/>
              <w:ind w:left="135"/>
              <w:jc w:val="center"/>
            </w:pPr>
          </w:p>
        </w:tc>
        <w:tc>
          <w:tcPr>
            <w:tcW w:w="1131" w:type="dxa"/>
            <w:tcMar>
              <w:top w:w="50" w:type="dxa"/>
              <w:left w:w="100" w:type="dxa"/>
            </w:tcMar>
            <w:vAlign w:val="center"/>
          </w:tcPr>
          <w:p w14:paraId="4D3A75D2">
            <w:pPr>
              <w:spacing w:before="0" w:after="0"/>
              <w:ind w:left="135"/>
              <w:jc w:val="left"/>
            </w:pPr>
          </w:p>
        </w:tc>
        <w:tc>
          <w:tcPr>
            <w:tcW w:w="1948" w:type="dxa"/>
            <w:tcMar>
              <w:top w:w="50" w:type="dxa"/>
              <w:left w:w="100" w:type="dxa"/>
            </w:tcMar>
            <w:vAlign w:val="center"/>
          </w:tcPr>
          <w:p w14:paraId="27B9DCC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"https://m.edsoo.ru/717e7f8f" \h </w:instrText>
            </w:r>
            <w:r>
              <w:fldChar w:fldCharType="separate"/>
            </w:r>
            <w:r>
              <w:rPr>
                <w:rFonts w:ascii="Times New Roman" w:hAnsi="Times New Roman"/>
                <w:b w:val="0"/>
                <w:i w:val="0"/>
                <w:color w:val="0000FF"/>
                <w:sz w:val="22"/>
                <w:u w:val="single"/>
              </w:rPr>
              <w:t>https://m.edsoo.ru/717e7f8f</w:t>
            </w:r>
            <w:r>
              <w:rPr>
                <w:rFonts w:ascii="Times New Roman" w:hAnsi="Times New Roman"/>
                <w:b w:val="0"/>
                <w:i w:val="0"/>
                <w:color w:val="0000FF"/>
                <w:sz w:val="22"/>
                <w:u w:val="single"/>
              </w:rPr>
              <w:fldChar w:fldCharType="end"/>
            </w:r>
          </w:p>
        </w:tc>
      </w:tr>
      <w:tr w14:paraId="1C1134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B50EF99">
            <w:pPr>
              <w:spacing w:before="0" w:after="0"/>
              <w:ind w:left="0"/>
              <w:jc w:val="left"/>
            </w:pPr>
            <w:r>
              <w:rPr>
                <w:rFonts w:ascii="Times New Roman" w:hAnsi="Times New Roman"/>
                <w:b w:val="0"/>
                <w:i w:val="0"/>
                <w:color w:val="000000"/>
                <w:sz w:val="24"/>
              </w:rPr>
              <w:t>84</w:t>
            </w:r>
          </w:p>
        </w:tc>
        <w:tc>
          <w:tcPr>
            <w:tcW w:w="3256" w:type="dxa"/>
            <w:tcMar>
              <w:top w:w="50" w:type="dxa"/>
              <w:left w:w="100" w:type="dxa"/>
            </w:tcMar>
            <w:vAlign w:val="center"/>
          </w:tcPr>
          <w:p w14:paraId="2DAF103B">
            <w:pPr>
              <w:spacing w:before="0" w:after="0"/>
              <w:ind w:left="135"/>
              <w:jc w:val="left"/>
            </w:pPr>
            <w:r>
              <w:rPr>
                <w:rFonts w:ascii="Times New Roman" w:hAnsi="Times New Roman"/>
                <w:b w:val="0"/>
                <w:i w:val="0"/>
                <w:color w:val="000000"/>
                <w:sz w:val="24"/>
              </w:rPr>
              <w:t>Внеклассное чтение «Любимые страницы литературы второй половины XIX века»</w:t>
            </w:r>
          </w:p>
        </w:tc>
        <w:tc>
          <w:tcPr>
            <w:tcW w:w="805" w:type="dxa"/>
            <w:tcMar>
              <w:top w:w="50" w:type="dxa"/>
              <w:left w:w="100" w:type="dxa"/>
            </w:tcMar>
            <w:vAlign w:val="center"/>
          </w:tcPr>
          <w:p w14:paraId="2386BD30">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518CABAF">
            <w:pPr>
              <w:spacing w:before="0" w:after="0" w:line="276" w:lineRule="auto"/>
              <w:ind w:left="135"/>
              <w:jc w:val="center"/>
            </w:pPr>
          </w:p>
        </w:tc>
        <w:tc>
          <w:tcPr>
            <w:tcW w:w="1600" w:type="dxa"/>
            <w:tcMar>
              <w:top w:w="50" w:type="dxa"/>
              <w:left w:w="100" w:type="dxa"/>
            </w:tcMar>
            <w:vAlign w:val="center"/>
          </w:tcPr>
          <w:p w14:paraId="15679935">
            <w:pPr>
              <w:spacing w:before="0" w:after="0" w:line="276" w:lineRule="auto"/>
              <w:ind w:left="135"/>
              <w:jc w:val="center"/>
            </w:pPr>
          </w:p>
        </w:tc>
        <w:tc>
          <w:tcPr>
            <w:tcW w:w="1131" w:type="dxa"/>
            <w:tcMar>
              <w:top w:w="50" w:type="dxa"/>
              <w:left w:w="100" w:type="dxa"/>
            </w:tcMar>
            <w:vAlign w:val="center"/>
          </w:tcPr>
          <w:p w14:paraId="1B7AAF1D">
            <w:pPr>
              <w:spacing w:before="0" w:after="0"/>
              <w:ind w:left="135"/>
              <w:jc w:val="left"/>
            </w:pPr>
          </w:p>
        </w:tc>
        <w:tc>
          <w:tcPr>
            <w:tcW w:w="1948" w:type="dxa"/>
            <w:tcMar>
              <w:top w:w="50" w:type="dxa"/>
              <w:left w:w="100" w:type="dxa"/>
            </w:tcMar>
            <w:vAlign w:val="center"/>
          </w:tcPr>
          <w:p w14:paraId="610EEE1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"https://m.edsoo.ru/6dbc8739" \h </w:instrText>
            </w:r>
            <w:r>
              <w:fldChar w:fldCharType="separate"/>
            </w:r>
            <w:r>
              <w:rPr>
                <w:rFonts w:ascii="Times New Roman" w:hAnsi="Times New Roman"/>
                <w:b w:val="0"/>
                <w:i w:val="0"/>
                <w:color w:val="0000FF"/>
                <w:sz w:val="22"/>
                <w:u w:val="single"/>
              </w:rPr>
              <w:t>https://m.edsoo.ru/6dbc8739</w:t>
            </w:r>
            <w:r>
              <w:rPr>
                <w:rFonts w:ascii="Times New Roman" w:hAnsi="Times New Roman"/>
                <w:b w:val="0"/>
                <w:i w:val="0"/>
                <w:color w:val="0000FF"/>
                <w:sz w:val="22"/>
                <w:u w:val="single"/>
              </w:rPr>
              <w:fldChar w:fldCharType="end"/>
            </w:r>
          </w:p>
        </w:tc>
      </w:tr>
      <w:tr w14:paraId="097F26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B33E530">
            <w:pPr>
              <w:spacing w:before="0" w:after="0"/>
              <w:ind w:left="0"/>
              <w:jc w:val="left"/>
            </w:pPr>
            <w:r>
              <w:rPr>
                <w:rFonts w:ascii="Times New Roman" w:hAnsi="Times New Roman"/>
                <w:b w:val="0"/>
                <w:i w:val="0"/>
                <w:color w:val="000000"/>
                <w:sz w:val="24"/>
              </w:rPr>
              <w:t>85</w:t>
            </w:r>
          </w:p>
        </w:tc>
        <w:tc>
          <w:tcPr>
            <w:tcW w:w="3256" w:type="dxa"/>
            <w:tcMar>
              <w:top w:w="50" w:type="dxa"/>
              <w:left w:w="100" w:type="dxa"/>
            </w:tcMar>
            <w:vAlign w:val="center"/>
          </w:tcPr>
          <w:p w14:paraId="3C4D4F9E">
            <w:pPr>
              <w:spacing w:before="0" w:after="0"/>
              <w:ind w:left="135"/>
              <w:jc w:val="left"/>
            </w:pPr>
            <w:r>
              <w:rPr>
                <w:rFonts w:ascii="Times New Roman" w:hAnsi="Times New Roman"/>
                <w:b w:val="0"/>
                <w:i w:val="0"/>
                <w:color w:val="000000"/>
                <w:sz w:val="24"/>
              </w:rPr>
              <w:t>Подготовка к контрольной работе ответы на проблемный вопрос, сочинение, тесты по литературе второй половины XIX века</w:t>
            </w:r>
          </w:p>
        </w:tc>
        <w:tc>
          <w:tcPr>
            <w:tcW w:w="805" w:type="dxa"/>
            <w:tcMar>
              <w:top w:w="50" w:type="dxa"/>
              <w:left w:w="100" w:type="dxa"/>
            </w:tcMar>
            <w:vAlign w:val="center"/>
          </w:tcPr>
          <w:p w14:paraId="41BEC90E">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5DFCB12">
            <w:pPr>
              <w:spacing w:before="0" w:after="0" w:line="276" w:lineRule="auto"/>
              <w:ind w:left="135"/>
              <w:jc w:val="center"/>
            </w:pPr>
          </w:p>
        </w:tc>
        <w:tc>
          <w:tcPr>
            <w:tcW w:w="1600" w:type="dxa"/>
            <w:tcMar>
              <w:top w:w="50" w:type="dxa"/>
              <w:left w:w="100" w:type="dxa"/>
            </w:tcMar>
            <w:vAlign w:val="center"/>
          </w:tcPr>
          <w:p w14:paraId="12A24A7C">
            <w:pPr>
              <w:spacing w:before="0" w:after="0" w:line="276" w:lineRule="auto"/>
              <w:ind w:left="135"/>
              <w:jc w:val="center"/>
            </w:pPr>
          </w:p>
        </w:tc>
        <w:tc>
          <w:tcPr>
            <w:tcW w:w="1131" w:type="dxa"/>
            <w:tcMar>
              <w:top w:w="50" w:type="dxa"/>
              <w:left w:w="100" w:type="dxa"/>
            </w:tcMar>
            <w:vAlign w:val="center"/>
          </w:tcPr>
          <w:p w14:paraId="4DFFB3F5">
            <w:pPr>
              <w:spacing w:before="0" w:after="0"/>
              <w:ind w:left="135"/>
              <w:jc w:val="left"/>
            </w:pPr>
          </w:p>
        </w:tc>
        <w:tc>
          <w:tcPr>
            <w:tcW w:w="1948" w:type="dxa"/>
            <w:tcMar>
              <w:top w:w="50" w:type="dxa"/>
              <w:left w:w="100" w:type="dxa"/>
            </w:tcMar>
            <w:vAlign w:val="center"/>
          </w:tcPr>
          <w:p w14:paraId="6EE4BD6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"https://m.edsoo.ru/a862336c" \h </w:instrText>
            </w:r>
            <w:r>
              <w:fldChar w:fldCharType="separate"/>
            </w:r>
            <w:r>
              <w:rPr>
                <w:rFonts w:ascii="Times New Roman" w:hAnsi="Times New Roman"/>
                <w:b w:val="0"/>
                <w:i w:val="0"/>
                <w:color w:val="0000FF"/>
                <w:sz w:val="22"/>
                <w:u w:val="single"/>
              </w:rPr>
              <w:t>https://m.edsoo.ru/a862336c</w:t>
            </w:r>
            <w:r>
              <w:rPr>
                <w:rFonts w:ascii="Times New Roman" w:hAnsi="Times New Roman"/>
                <w:b w:val="0"/>
                <w:i w:val="0"/>
                <w:color w:val="0000FF"/>
                <w:sz w:val="22"/>
                <w:u w:val="single"/>
              </w:rPr>
              <w:fldChar w:fldCharType="end"/>
            </w:r>
          </w:p>
        </w:tc>
      </w:tr>
      <w:tr w14:paraId="103A11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6340A64">
            <w:pPr>
              <w:spacing w:before="0" w:after="0"/>
              <w:ind w:left="0"/>
              <w:jc w:val="left"/>
            </w:pPr>
            <w:r>
              <w:rPr>
                <w:rFonts w:ascii="Times New Roman" w:hAnsi="Times New Roman"/>
                <w:b w:val="0"/>
                <w:i w:val="0"/>
                <w:color w:val="000000"/>
                <w:sz w:val="24"/>
              </w:rPr>
              <w:t>86</w:t>
            </w:r>
          </w:p>
        </w:tc>
        <w:tc>
          <w:tcPr>
            <w:tcW w:w="3256" w:type="dxa"/>
            <w:tcMar>
              <w:top w:w="50" w:type="dxa"/>
              <w:left w:w="100" w:type="dxa"/>
            </w:tcMar>
            <w:vAlign w:val="center"/>
          </w:tcPr>
          <w:p w14:paraId="1542B56A">
            <w:pPr>
              <w:spacing w:before="0" w:after="0"/>
              <w:ind w:left="135"/>
              <w:jc w:val="left"/>
            </w:pPr>
            <w:r>
              <w:rPr>
                <w:rFonts w:ascii="Times New Roman" w:hAnsi="Times New Roman"/>
                <w:b w:val="0"/>
                <w:i w:val="0"/>
                <w:color w:val="000000"/>
                <w:sz w:val="24"/>
              </w:rPr>
              <w:t>Контрольная работа письменные ответы, сочинение, тесты по литературе второй половины XIX века</w:t>
            </w:r>
          </w:p>
        </w:tc>
        <w:tc>
          <w:tcPr>
            <w:tcW w:w="805" w:type="dxa"/>
            <w:tcMar>
              <w:top w:w="50" w:type="dxa"/>
              <w:left w:w="100" w:type="dxa"/>
            </w:tcMar>
            <w:vAlign w:val="center"/>
          </w:tcPr>
          <w:p w14:paraId="4A0C60FA">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099FFA9F">
            <w:pPr>
              <w:spacing w:before="0" w:after="0" w:line="276" w:lineRule="auto"/>
              <w:ind w:left="135"/>
              <w:jc w:val="center"/>
            </w:pPr>
            <w:r>
              <w:rPr>
                <w:rFonts w:ascii="Times New Roman" w:hAnsi="Times New Roman"/>
                <w:b w:val="0"/>
                <w:i w:val="0"/>
                <w:color w:val="000000"/>
                <w:sz w:val="24"/>
              </w:rPr>
              <w:t xml:space="preserve"> 1 </w:t>
            </w:r>
          </w:p>
        </w:tc>
        <w:tc>
          <w:tcPr>
            <w:tcW w:w="1600" w:type="dxa"/>
            <w:tcMar>
              <w:top w:w="50" w:type="dxa"/>
              <w:left w:w="100" w:type="dxa"/>
            </w:tcMar>
            <w:vAlign w:val="center"/>
          </w:tcPr>
          <w:p w14:paraId="16008240">
            <w:pPr>
              <w:spacing w:before="0" w:after="0" w:line="276" w:lineRule="auto"/>
              <w:ind w:left="135"/>
              <w:jc w:val="center"/>
            </w:pPr>
          </w:p>
        </w:tc>
        <w:tc>
          <w:tcPr>
            <w:tcW w:w="1131" w:type="dxa"/>
            <w:tcMar>
              <w:top w:w="50" w:type="dxa"/>
              <w:left w:w="100" w:type="dxa"/>
            </w:tcMar>
            <w:vAlign w:val="center"/>
          </w:tcPr>
          <w:p w14:paraId="08307CA7">
            <w:pPr>
              <w:spacing w:before="0" w:after="0"/>
              <w:ind w:left="135"/>
              <w:jc w:val="left"/>
            </w:pPr>
          </w:p>
        </w:tc>
        <w:tc>
          <w:tcPr>
            <w:tcW w:w="1948" w:type="dxa"/>
            <w:tcMar>
              <w:top w:w="50" w:type="dxa"/>
              <w:left w:w="100" w:type="dxa"/>
            </w:tcMar>
            <w:vAlign w:val="center"/>
          </w:tcPr>
          <w:p w14:paraId="52CEC07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"https://m.edsoo.ru/9022ff94" \h </w:instrText>
            </w:r>
            <w:r>
              <w:fldChar w:fldCharType="separate"/>
            </w:r>
            <w:r>
              <w:rPr>
                <w:rFonts w:ascii="Times New Roman" w:hAnsi="Times New Roman"/>
                <w:b w:val="0"/>
                <w:i w:val="0"/>
                <w:color w:val="0000FF"/>
                <w:sz w:val="22"/>
                <w:u w:val="single"/>
              </w:rPr>
              <w:t>https://m.edsoo.ru/9022ff94</w:t>
            </w:r>
            <w:r>
              <w:rPr>
                <w:rFonts w:ascii="Times New Roman" w:hAnsi="Times New Roman"/>
                <w:b w:val="0"/>
                <w:i w:val="0"/>
                <w:color w:val="0000FF"/>
                <w:sz w:val="22"/>
                <w:u w:val="single"/>
              </w:rPr>
              <w:fldChar w:fldCharType="end"/>
            </w:r>
          </w:p>
        </w:tc>
      </w:tr>
      <w:tr w14:paraId="3B9747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9EEF5ED">
            <w:pPr>
              <w:spacing w:before="0" w:after="0"/>
              <w:ind w:left="0"/>
              <w:jc w:val="left"/>
            </w:pPr>
            <w:r>
              <w:rPr>
                <w:rFonts w:ascii="Times New Roman" w:hAnsi="Times New Roman"/>
                <w:b w:val="0"/>
                <w:i w:val="0"/>
                <w:color w:val="000000"/>
                <w:sz w:val="24"/>
              </w:rPr>
              <w:t>87</w:t>
            </w:r>
          </w:p>
        </w:tc>
        <w:tc>
          <w:tcPr>
            <w:tcW w:w="3256" w:type="dxa"/>
            <w:tcMar>
              <w:top w:w="50" w:type="dxa"/>
              <w:left w:w="100" w:type="dxa"/>
            </w:tcMar>
            <w:vAlign w:val="center"/>
          </w:tcPr>
          <w:p w14:paraId="3F7ADB33">
            <w:pPr>
              <w:spacing w:before="0" w:after="0"/>
              <w:ind w:left="135"/>
              <w:jc w:val="left"/>
            </w:pPr>
            <w:r>
              <w:rPr>
                <w:rFonts w:ascii="Times New Roman" w:hAnsi="Times New Roman"/>
                <w:b w:val="0"/>
                <w:i w:val="0"/>
                <w:color w:val="000000"/>
                <w:sz w:val="24"/>
              </w:rPr>
              <w:t>Презентация проектов по литературе второй половины XIX века</w:t>
            </w:r>
          </w:p>
        </w:tc>
        <w:tc>
          <w:tcPr>
            <w:tcW w:w="805" w:type="dxa"/>
            <w:tcMar>
              <w:top w:w="50" w:type="dxa"/>
              <w:left w:w="100" w:type="dxa"/>
            </w:tcMar>
            <w:vAlign w:val="center"/>
          </w:tcPr>
          <w:p w14:paraId="29CB258C">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74E459B">
            <w:pPr>
              <w:spacing w:before="0" w:after="0" w:line="276" w:lineRule="auto"/>
              <w:ind w:left="135"/>
              <w:jc w:val="center"/>
            </w:pPr>
          </w:p>
        </w:tc>
        <w:tc>
          <w:tcPr>
            <w:tcW w:w="1600" w:type="dxa"/>
            <w:tcMar>
              <w:top w:w="50" w:type="dxa"/>
              <w:left w:w="100" w:type="dxa"/>
            </w:tcMar>
            <w:vAlign w:val="center"/>
          </w:tcPr>
          <w:p w14:paraId="5B57BD61">
            <w:pPr>
              <w:spacing w:before="0" w:after="0" w:line="276" w:lineRule="auto"/>
              <w:ind w:left="135"/>
              <w:jc w:val="center"/>
            </w:pPr>
          </w:p>
        </w:tc>
        <w:tc>
          <w:tcPr>
            <w:tcW w:w="1131" w:type="dxa"/>
            <w:tcMar>
              <w:top w:w="50" w:type="dxa"/>
              <w:left w:w="100" w:type="dxa"/>
            </w:tcMar>
            <w:vAlign w:val="center"/>
          </w:tcPr>
          <w:p w14:paraId="0DA793C3">
            <w:pPr>
              <w:spacing w:before="0" w:after="0"/>
              <w:ind w:left="135"/>
              <w:jc w:val="left"/>
            </w:pPr>
          </w:p>
        </w:tc>
        <w:tc>
          <w:tcPr>
            <w:tcW w:w="1948" w:type="dxa"/>
            <w:tcMar>
              <w:top w:w="50" w:type="dxa"/>
              <w:left w:w="100" w:type="dxa"/>
            </w:tcMar>
            <w:vAlign w:val="center"/>
          </w:tcPr>
          <w:p w14:paraId="0B208B6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"https://m.edsoo.ru/307edf82" \h </w:instrText>
            </w:r>
            <w:r>
              <w:fldChar w:fldCharType="separate"/>
            </w:r>
            <w:r>
              <w:rPr>
                <w:rFonts w:ascii="Times New Roman" w:hAnsi="Times New Roman"/>
                <w:b w:val="0"/>
                <w:i w:val="0"/>
                <w:color w:val="0000FF"/>
                <w:sz w:val="22"/>
                <w:u w:val="single"/>
              </w:rPr>
              <w:t>https://m.edsoo.ru/307edf82</w:t>
            </w:r>
            <w:r>
              <w:rPr>
                <w:rFonts w:ascii="Times New Roman" w:hAnsi="Times New Roman"/>
                <w:b w:val="0"/>
                <w:i w:val="0"/>
                <w:color w:val="0000FF"/>
                <w:sz w:val="22"/>
                <w:u w:val="single"/>
              </w:rPr>
              <w:fldChar w:fldCharType="end"/>
            </w:r>
          </w:p>
        </w:tc>
      </w:tr>
      <w:tr w14:paraId="3B82F1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A6FDA5B">
            <w:pPr>
              <w:spacing w:before="0" w:after="0"/>
              <w:ind w:left="0"/>
              <w:jc w:val="left"/>
            </w:pPr>
            <w:r>
              <w:rPr>
                <w:rFonts w:ascii="Times New Roman" w:hAnsi="Times New Roman"/>
                <w:b w:val="0"/>
                <w:i w:val="0"/>
                <w:color w:val="000000"/>
                <w:sz w:val="24"/>
              </w:rPr>
              <w:t>88</w:t>
            </w:r>
          </w:p>
        </w:tc>
        <w:tc>
          <w:tcPr>
            <w:tcW w:w="3256" w:type="dxa"/>
            <w:tcMar>
              <w:top w:w="50" w:type="dxa"/>
              <w:left w:w="100" w:type="dxa"/>
            </w:tcMar>
            <w:vAlign w:val="center"/>
          </w:tcPr>
          <w:p w14:paraId="6478B4C8">
            <w:pPr>
              <w:spacing w:before="0" w:after="0"/>
              <w:ind w:left="135"/>
              <w:jc w:val="left"/>
            </w:pPr>
            <w:r>
              <w:rPr>
                <w:rFonts w:ascii="Times New Roman" w:hAnsi="Times New Roman"/>
                <w:b w:val="0"/>
                <w:i w:val="0"/>
                <w:color w:val="000000"/>
                <w:sz w:val="24"/>
              </w:rPr>
              <w:t>Поэзия народов России. Страницы жизни поэта (по выбору, например, Г.Тукая, К.Хетагурова и др.) и особенности его лирики</w:t>
            </w:r>
          </w:p>
        </w:tc>
        <w:tc>
          <w:tcPr>
            <w:tcW w:w="805" w:type="dxa"/>
            <w:tcMar>
              <w:top w:w="50" w:type="dxa"/>
              <w:left w:w="100" w:type="dxa"/>
            </w:tcMar>
            <w:vAlign w:val="center"/>
          </w:tcPr>
          <w:p w14:paraId="3B137BF0">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102D17D">
            <w:pPr>
              <w:spacing w:before="0" w:after="0" w:line="276" w:lineRule="auto"/>
              <w:ind w:left="135"/>
              <w:jc w:val="center"/>
            </w:pPr>
          </w:p>
        </w:tc>
        <w:tc>
          <w:tcPr>
            <w:tcW w:w="1600" w:type="dxa"/>
            <w:tcMar>
              <w:top w:w="50" w:type="dxa"/>
              <w:left w:w="100" w:type="dxa"/>
            </w:tcMar>
            <w:vAlign w:val="center"/>
          </w:tcPr>
          <w:p w14:paraId="1EADAF1C">
            <w:pPr>
              <w:spacing w:before="0" w:after="0" w:line="276" w:lineRule="auto"/>
              <w:ind w:left="135"/>
              <w:jc w:val="center"/>
            </w:pPr>
          </w:p>
        </w:tc>
        <w:tc>
          <w:tcPr>
            <w:tcW w:w="1131" w:type="dxa"/>
            <w:tcMar>
              <w:top w:w="50" w:type="dxa"/>
              <w:left w:w="100" w:type="dxa"/>
            </w:tcMar>
            <w:vAlign w:val="center"/>
          </w:tcPr>
          <w:p w14:paraId="69EA25D0">
            <w:pPr>
              <w:spacing w:before="0" w:after="0"/>
              <w:ind w:left="135"/>
              <w:jc w:val="left"/>
            </w:pPr>
          </w:p>
        </w:tc>
        <w:tc>
          <w:tcPr>
            <w:tcW w:w="1948" w:type="dxa"/>
            <w:tcMar>
              <w:top w:w="50" w:type="dxa"/>
              <w:left w:w="100" w:type="dxa"/>
            </w:tcMar>
            <w:vAlign w:val="center"/>
          </w:tcPr>
          <w:p w14:paraId="4A0397C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"https://m.edsoo.ru/eabf4f90" \h </w:instrText>
            </w:r>
            <w:r>
              <w:fldChar w:fldCharType="separate"/>
            </w:r>
            <w:r>
              <w:rPr>
                <w:rFonts w:ascii="Times New Roman" w:hAnsi="Times New Roman"/>
                <w:b w:val="0"/>
                <w:i w:val="0"/>
                <w:color w:val="0000FF"/>
                <w:sz w:val="22"/>
                <w:u w:val="single"/>
              </w:rPr>
              <w:t>https://m.edsoo.ru/eabf4f90</w:t>
            </w:r>
            <w:r>
              <w:rPr>
                <w:rFonts w:ascii="Times New Roman" w:hAnsi="Times New Roman"/>
                <w:b w:val="0"/>
                <w:i w:val="0"/>
                <w:color w:val="0000FF"/>
                <w:sz w:val="22"/>
                <w:u w:val="single"/>
              </w:rPr>
              <w:fldChar w:fldCharType="end"/>
            </w:r>
          </w:p>
        </w:tc>
      </w:tr>
      <w:tr w14:paraId="3AF276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5F9CD7B">
            <w:pPr>
              <w:spacing w:before="0" w:after="0"/>
              <w:ind w:left="0"/>
              <w:jc w:val="left"/>
            </w:pPr>
            <w:r>
              <w:rPr>
                <w:rFonts w:ascii="Times New Roman" w:hAnsi="Times New Roman"/>
                <w:b w:val="0"/>
                <w:i w:val="0"/>
                <w:color w:val="000000"/>
                <w:sz w:val="24"/>
              </w:rPr>
              <w:t>89</w:t>
            </w:r>
          </w:p>
        </w:tc>
        <w:tc>
          <w:tcPr>
            <w:tcW w:w="3256" w:type="dxa"/>
            <w:tcMar>
              <w:top w:w="50" w:type="dxa"/>
              <w:left w:w="100" w:type="dxa"/>
            </w:tcMar>
            <w:vAlign w:val="center"/>
          </w:tcPr>
          <w:p w14:paraId="5C6122D4">
            <w:pPr>
              <w:spacing w:before="0" w:after="0"/>
              <w:ind w:left="135"/>
              <w:jc w:val="left"/>
            </w:pPr>
            <w:r>
              <w:rPr>
                <w:rFonts w:ascii="Times New Roman" w:hAnsi="Times New Roman"/>
                <w:b w:val="0"/>
                <w:i w:val="0"/>
                <w:color w:val="000000"/>
                <w:sz w:val="24"/>
              </w:rPr>
              <w:t>Резервный урок. Анализ лирического произведения из поэзии народов России (по выбору)</w:t>
            </w:r>
          </w:p>
        </w:tc>
        <w:tc>
          <w:tcPr>
            <w:tcW w:w="805" w:type="dxa"/>
            <w:tcMar>
              <w:top w:w="50" w:type="dxa"/>
              <w:left w:w="100" w:type="dxa"/>
            </w:tcMar>
            <w:vAlign w:val="center"/>
          </w:tcPr>
          <w:p w14:paraId="2B4B717D">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CF4CD78">
            <w:pPr>
              <w:spacing w:before="0" w:after="0" w:line="276" w:lineRule="auto"/>
              <w:ind w:left="135"/>
              <w:jc w:val="center"/>
            </w:pPr>
          </w:p>
        </w:tc>
        <w:tc>
          <w:tcPr>
            <w:tcW w:w="1600" w:type="dxa"/>
            <w:tcMar>
              <w:top w:w="50" w:type="dxa"/>
              <w:left w:w="100" w:type="dxa"/>
            </w:tcMar>
            <w:vAlign w:val="center"/>
          </w:tcPr>
          <w:p w14:paraId="131CB945">
            <w:pPr>
              <w:spacing w:before="0" w:after="0" w:line="276" w:lineRule="auto"/>
              <w:ind w:left="135"/>
              <w:jc w:val="center"/>
            </w:pPr>
          </w:p>
        </w:tc>
        <w:tc>
          <w:tcPr>
            <w:tcW w:w="1131" w:type="dxa"/>
            <w:tcMar>
              <w:top w:w="50" w:type="dxa"/>
              <w:left w:w="100" w:type="dxa"/>
            </w:tcMar>
            <w:vAlign w:val="center"/>
          </w:tcPr>
          <w:p w14:paraId="1F2B375A">
            <w:pPr>
              <w:spacing w:before="0" w:after="0"/>
              <w:ind w:left="135"/>
              <w:jc w:val="left"/>
            </w:pPr>
          </w:p>
        </w:tc>
        <w:tc>
          <w:tcPr>
            <w:tcW w:w="1948" w:type="dxa"/>
            <w:tcMar>
              <w:top w:w="50" w:type="dxa"/>
              <w:left w:w="100" w:type="dxa"/>
            </w:tcMar>
            <w:vAlign w:val="center"/>
          </w:tcPr>
          <w:p w14:paraId="6782FEA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"https://m.edsoo.ru/69ad657e" \h </w:instrText>
            </w:r>
            <w:r>
              <w:fldChar w:fldCharType="separate"/>
            </w:r>
            <w:r>
              <w:rPr>
                <w:rFonts w:ascii="Times New Roman" w:hAnsi="Times New Roman"/>
                <w:b w:val="0"/>
                <w:i w:val="0"/>
                <w:color w:val="0000FF"/>
                <w:sz w:val="22"/>
                <w:u w:val="single"/>
              </w:rPr>
              <w:t>https://m.edsoo.ru/69ad657e</w:t>
            </w:r>
            <w:r>
              <w:rPr>
                <w:rFonts w:ascii="Times New Roman" w:hAnsi="Times New Roman"/>
                <w:b w:val="0"/>
                <w:i w:val="0"/>
                <w:color w:val="0000FF"/>
                <w:sz w:val="22"/>
                <w:u w:val="single"/>
              </w:rPr>
              <w:fldChar w:fldCharType="end"/>
            </w:r>
          </w:p>
        </w:tc>
      </w:tr>
      <w:tr w14:paraId="659532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AB73B63">
            <w:pPr>
              <w:spacing w:before="0" w:after="0"/>
              <w:ind w:left="0"/>
              <w:jc w:val="left"/>
            </w:pPr>
            <w:r>
              <w:rPr>
                <w:rFonts w:ascii="Times New Roman" w:hAnsi="Times New Roman"/>
                <w:b w:val="0"/>
                <w:i w:val="0"/>
                <w:color w:val="000000"/>
                <w:sz w:val="24"/>
              </w:rPr>
              <w:t>90</w:t>
            </w:r>
          </w:p>
        </w:tc>
        <w:tc>
          <w:tcPr>
            <w:tcW w:w="3256" w:type="dxa"/>
            <w:tcMar>
              <w:top w:w="50" w:type="dxa"/>
              <w:left w:w="100" w:type="dxa"/>
            </w:tcMar>
            <w:vAlign w:val="center"/>
          </w:tcPr>
          <w:p w14:paraId="3E579BCD">
            <w:pPr>
              <w:spacing w:before="0" w:after="0"/>
              <w:ind w:left="135"/>
              <w:jc w:val="left"/>
            </w:pPr>
            <w:r>
              <w:rPr>
                <w:rFonts w:ascii="Times New Roman" w:hAnsi="Times New Roman"/>
                <w:b w:val="0"/>
                <w:i w:val="0"/>
                <w:color w:val="000000"/>
                <w:sz w:val="24"/>
              </w:rPr>
              <w:t>Жизнь и творчество писателя (Ч.Диккенс, Г.Флобера и др.). История создания, сюжет и композиция произведения</w:t>
            </w:r>
          </w:p>
        </w:tc>
        <w:tc>
          <w:tcPr>
            <w:tcW w:w="805" w:type="dxa"/>
            <w:tcMar>
              <w:top w:w="50" w:type="dxa"/>
              <w:left w:w="100" w:type="dxa"/>
            </w:tcMar>
            <w:vAlign w:val="center"/>
          </w:tcPr>
          <w:p w14:paraId="292175B1">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4EA1BC0">
            <w:pPr>
              <w:spacing w:before="0" w:after="0" w:line="276" w:lineRule="auto"/>
              <w:ind w:left="135"/>
              <w:jc w:val="center"/>
            </w:pPr>
          </w:p>
        </w:tc>
        <w:tc>
          <w:tcPr>
            <w:tcW w:w="1600" w:type="dxa"/>
            <w:tcMar>
              <w:top w:w="50" w:type="dxa"/>
              <w:left w:w="100" w:type="dxa"/>
            </w:tcMar>
            <w:vAlign w:val="center"/>
          </w:tcPr>
          <w:p w14:paraId="2743E6F4">
            <w:pPr>
              <w:spacing w:before="0" w:after="0" w:line="276" w:lineRule="auto"/>
              <w:ind w:left="135"/>
              <w:jc w:val="center"/>
            </w:pPr>
          </w:p>
        </w:tc>
        <w:tc>
          <w:tcPr>
            <w:tcW w:w="1131" w:type="dxa"/>
            <w:tcMar>
              <w:top w:w="50" w:type="dxa"/>
              <w:left w:w="100" w:type="dxa"/>
            </w:tcMar>
            <w:vAlign w:val="center"/>
          </w:tcPr>
          <w:p w14:paraId="7F82D846">
            <w:pPr>
              <w:spacing w:before="0" w:after="0"/>
              <w:ind w:left="135"/>
              <w:jc w:val="left"/>
            </w:pPr>
          </w:p>
        </w:tc>
        <w:tc>
          <w:tcPr>
            <w:tcW w:w="1948" w:type="dxa"/>
            <w:tcMar>
              <w:top w:w="50" w:type="dxa"/>
              <w:left w:w="100" w:type="dxa"/>
            </w:tcMar>
            <w:vAlign w:val="center"/>
          </w:tcPr>
          <w:p w14:paraId="6719D18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"https://m.edsoo.ru/85d32996" \h </w:instrText>
            </w:r>
            <w:r>
              <w:fldChar w:fldCharType="separate"/>
            </w:r>
            <w:r>
              <w:rPr>
                <w:rFonts w:ascii="Times New Roman" w:hAnsi="Times New Roman"/>
                <w:b w:val="0"/>
                <w:i w:val="0"/>
                <w:color w:val="0000FF"/>
                <w:sz w:val="22"/>
                <w:u w:val="single"/>
              </w:rPr>
              <w:t>https://m.edsoo.ru/85d32996</w:t>
            </w:r>
            <w:r>
              <w:rPr>
                <w:rFonts w:ascii="Times New Roman" w:hAnsi="Times New Roman"/>
                <w:b w:val="0"/>
                <w:i w:val="0"/>
                <w:color w:val="0000FF"/>
                <w:sz w:val="22"/>
                <w:u w:val="single"/>
              </w:rPr>
              <w:fldChar w:fldCharType="end"/>
            </w:r>
          </w:p>
        </w:tc>
      </w:tr>
      <w:tr w14:paraId="1330ED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C049775">
            <w:pPr>
              <w:spacing w:before="0" w:after="0"/>
              <w:ind w:left="0"/>
              <w:jc w:val="left"/>
            </w:pPr>
            <w:r>
              <w:rPr>
                <w:rFonts w:ascii="Times New Roman" w:hAnsi="Times New Roman"/>
                <w:b w:val="0"/>
                <w:i w:val="0"/>
                <w:color w:val="000000"/>
                <w:sz w:val="24"/>
              </w:rPr>
              <w:t>91</w:t>
            </w:r>
          </w:p>
        </w:tc>
        <w:tc>
          <w:tcPr>
            <w:tcW w:w="3256" w:type="dxa"/>
            <w:tcMar>
              <w:top w:w="50" w:type="dxa"/>
              <w:left w:w="100" w:type="dxa"/>
            </w:tcMar>
            <w:vAlign w:val="center"/>
          </w:tcPr>
          <w:p w14:paraId="44212B1D">
            <w:pPr>
              <w:spacing w:before="0" w:after="0"/>
              <w:ind w:left="135"/>
              <w:jc w:val="left"/>
            </w:pPr>
            <w:r>
              <w:rPr>
                <w:rFonts w:ascii="Times New Roman" w:hAnsi="Times New Roman"/>
                <w:b w:val="0"/>
                <w:i w:val="0"/>
                <w:color w:val="000000"/>
                <w:sz w:val="24"/>
              </w:rPr>
              <w:t>Ч.Диккенс. Роман "Большие надежды". Тематика, проблематика. Система образов</w:t>
            </w:r>
          </w:p>
        </w:tc>
        <w:tc>
          <w:tcPr>
            <w:tcW w:w="805" w:type="dxa"/>
            <w:tcMar>
              <w:top w:w="50" w:type="dxa"/>
              <w:left w:w="100" w:type="dxa"/>
            </w:tcMar>
            <w:vAlign w:val="center"/>
          </w:tcPr>
          <w:p w14:paraId="6795898B">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F70FF7E">
            <w:pPr>
              <w:spacing w:before="0" w:after="0" w:line="276" w:lineRule="auto"/>
              <w:ind w:left="135"/>
              <w:jc w:val="center"/>
            </w:pPr>
          </w:p>
        </w:tc>
        <w:tc>
          <w:tcPr>
            <w:tcW w:w="1600" w:type="dxa"/>
            <w:tcMar>
              <w:top w:w="50" w:type="dxa"/>
              <w:left w:w="100" w:type="dxa"/>
            </w:tcMar>
            <w:vAlign w:val="center"/>
          </w:tcPr>
          <w:p w14:paraId="62F6A572">
            <w:pPr>
              <w:spacing w:before="0" w:after="0" w:line="276" w:lineRule="auto"/>
              <w:ind w:left="135"/>
              <w:jc w:val="center"/>
            </w:pPr>
          </w:p>
        </w:tc>
        <w:tc>
          <w:tcPr>
            <w:tcW w:w="1131" w:type="dxa"/>
            <w:tcMar>
              <w:top w:w="50" w:type="dxa"/>
              <w:left w:w="100" w:type="dxa"/>
            </w:tcMar>
            <w:vAlign w:val="center"/>
          </w:tcPr>
          <w:p w14:paraId="02748AE2">
            <w:pPr>
              <w:spacing w:before="0" w:after="0"/>
              <w:ind w:left="135"/>
              <w:jc w:val="left"/>
            </w:pPr>
          </w:p>
        </w:tc>
        <w:tc>
          <w:tcPr>
            <w:tcW w:w="1948" w:type="dxa"/>
            <w:tcMar>
              <w:top w:w="50" w:type="dxa"/>
              <w:left w:w="100" w:type="dxa"/>
            </w:tcMar>
            <w:vAlign w:val="center"/>
          </w:tcPr>
          <w:p w14:paraId="4EE61C8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"https://m.edsoo.ru/46bb6375" \h </w:instrText>
            </w:r>
            <w:r>
              <w:fldChar w:fldCharType="separate"/>
            </w:r>
            <w:r>
              <w:rPr>
                <w:rFonts w:ascii="Times New Roman" w:hAnsi="Times New Roman"/>
                <w:b w:val="0"/>
                <w:i w:val="0"/>
                <w:color w:val="0000FF"/>
                <w:sz w:val="22"/>
                <w:u w:val="single"/>
              </w:rPr>
              <w:t>https://m.edsoo.ru/46bb6375</w:t>
            </w:r>
            <w:r>
              <w:rPr>
                <w:rFonts w:ascii="Times New Roman" w:hAnsi="Times New Roman"/>
                <w:b w:val="0"/>
                <w:i w:val="0"/>
                <w:color w:val="0000FF"/>
                <w:sz w:val="22"/>
                <w:u w:val="single"/>
              </w:rPr>
              <w:fldChar w:fldCharType="end"/>
            </w:r>
          </w:p>
        </w:tc>
      </w:tr>
      <w:tr w14:paraId="43156B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C92D7BA">
            <w:pPr>
              <w:spacing w:before="0" w:after="0"/>
              <w:ind w:left="0"/>
              <w:jc w:val="left"/>
            </w:pPr>
            <w:r>
              <w:rPr>
                <w:rFonts w:ascii="Times New Roman" w:hAnsi="Times New Roman"/>
                <w:b w:val="0"/>
                <w:i w:val="0"/>
                <w:color w:val="000000"/>
                <w:sz w:val="24"/>
              </w:rPr>
              <w:t>92</w:t>
            </w:r>
          </w:p>
        </w:tc>
        <w:tc>
          <w:tcPr>
            <w:tcW w:w="3256" w:type="dxa"/>
            <w:tcMar>
              <w:top w:w="50" w:type="dxa"/>
              <w:left w:w="100" w:type="dxa"/>
            </w:tcMar>
            <w:vAlign w:val="center"/>
          </w:tcPr>
          <w:p w14:paraId="79C076CD">
            <w:pPr>
              <w:spacing w:before="0" w:after="0"/>
              <w:ind w:left="135"/>
              <w:jc w:val="left"/>
            </w:pPr>
            <w:r>
              <w:rPr>
                <w:rFonts w:ascii="Times New Roman" w:hAnsi="Times New Roman"/>
                <w:b w:val="0"/>
                <w:i w:val="0"/>
                <w:color w:val="000000"/>
                <w:sz w:val="24"/>
              </w:rPr>
              <w:t>Резервный урок. Г. Флобер "Мадам Бовари". Художественное мастерство писателя//Всероссийская проверочная работа</w:t>
            </w:r>
          </w:p>
        </w:tc>
        <w:tc>
          <w:tcPr>
            <w:tcW w:w="805" w:type="dxa"/>
            <w:tcMar>
              <w:top w:w="50" w:type="dxa"/>
              <w:left w:w="100" w:type="dxa"/>
            </w:tcMar>
            <w:vAlign w:val="center"/>
          </w:tcPr>
          <w:p w14:paraId="0A0B4095">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892D1F0">
            <w:pPr>
              <w:spacing w:before="0" w:after="0" w:line="276" w:lineRule="auto"/>
              <w:ind w:left="135"/>
              <w:jc w:val="center"/>
            </w:pPr>
          </w:p>
        </w:tc>
        <w:tc>
          <w:tcPr>
            <w:tcW w:w="1600" w:type="dxa"/>
            <w:tcMar>
              <w:top w:w="50" w:type="dxa"/>
              <w:left w:w="100" w:type="dxa"/>
            </w:tcMar>
            <w:vAlign w:val="center"/>
          </w:tcPr>
          <w:p w14:paraId="152B6631">
            <w:pPr>
              <w:spacing w:before="0" w:after="0" w:line="276" w:lineRule="auto"/>
              <w:ind w:left="135"/>
              <w:jc w:val="center"/>
            </w:pPr>
          </w:p>
        </w:tc>
        <w:tc>
          <w:tcPr>
            <w:tcW w:w="1131" w:type="dxa"/>
            <w:tcMar>
              <w:top w:w="50" w:type="dxa"/>
              <w:left w:w="100" w:type="dxa"/>
            </w:tcMar>
            <w:vAlign w:val="center"/>
          </w:tcPr>
          <w:p w14:paraId="7C866645">
            <w:pPr>
              <w:spacing w:before="0" w:after="0"/>
              <w:ind w:left="135"/>
              <w:jc w:val="left"/>
            </w:pPr>
          </w:p>
        </w:tc>
        <w:tc>
          <w:tcPr>
            <w:tcW w:w="1948" w:type="dxa"/>
            <w:tcMar>
              <w:top w:w="50" w:type="dxa"/>
              <w:left w:w="100" w:type="dxa"/>
            </w:tcMar>
            <w:vAlign w:val="center"/>
          </w:tcPr>
          <w:p w14:paraId="0F020A7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"https://m.edsoo.ru/e1436238" \h </w:instrText>
            </w:r>
            <w:r>
              <w:fldChar w:fldCharType="separate"/>
            </w:r>
            <w:r>
              <w:rPr>
                <w:rFonts w:ascii="Times New Roman" w:hAnsi="Times New Roman"/>
                <w:b w:val="0"/>
                <w:i w:val="0"/>
                <w:color w:val="0000FF"/>
                <w:sz w:val="22"/>
                <w:u w:val="single"/>
              </w:rPr>
              <w:t>https://m.edsoo.ru/e1436238</w:t>
            </w:r>
            <w:r>
              <w:rPr>
                <w:rFonts w:ascii="Times New Roman" w:hAnsi="Times New Roman"/>
                <w:b w:val="0"/>
                <w:i w:val="0"/>
                <w:color w:val="0000FF"/>
                <w:sz w:val="22"/>
                <w:u w:val="single"/>
              </w:rPr>
              <w:fldChar w:fldCharType="end"/>
            </w:r>
          </w:p>
        </w:tc>
      </w:tr>
      <w:tr w14:paraId="3BB388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7ECBA9B">
            <w:pPr>
              <w:spacing w:before="0" w:after="0"/>
              <w:ind w:left="0"/>
              <w:jc w:val="left"/>
            </w:pPr>
            <w:r>
              <w:rPr>
                <w:rFonts w:ascii="Times New Roman" w:hAnsi="Times New Roman"/>
                <w:b w:val="0"/>
                <w:i w:val="0"/>
                <w:color w:val="000000"/>
                <w:sz w:val="24"/>
              </w:rPr>
              <w:t>93</w:t>
            </w:r>
          </w:p>
        </w:tc>
        <w:tc>
          <w:tcPr>
            <w:tcW w:w="3256" w:type="dxa"/>
            <w:tcMar>
              <w:top w:w="50" w:type="dxa"/>
              <w:left w:w="100" w:type="dxa"/>
            </w:tcMar>
            <w:vAlign w:val="center"/>
          </w:tcPr>
          <w:p w14:paraId="2550A361">
            <w:pPr>
              <w:spacing w:before="0" w:after="0"/>
              <w:ind w:left="135"/>
              <w:jc w:val="left"/>
            </w:pPr>
            <w:r>
              <w:rPr>
                <w:rFonts w:ascii="Times New Roman" w:hAnsi="Times New Roman"/>
                <w:b w:val="0"/>
                <w:i w:val="0"/>
                <w:color w:val="000000"/>
                <w:sz w:val="24"/>
              </w:rPr>
              <w:t>Развитие речи. Письменный ответ на проблемный вопрос/Всероссийская проверочная работа</w:t>
            </w:r>
          </w:p>
        </w:tc>
        <w:tc>
          <w:tcPr>
            <w:tcW w:w="805" w:type="dxa"/>
            <w:tcMar>
              <w:top w:w="50" w:type="dxa"/>
              <w:left w:w="100" w:type="dxa"/>
            </w:tcMar>
            <w:vAlign w:val="center"/>
          </w:tcPr>
          <w:p w14:paraId="3BE5BFCA">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52632A66">
            <w:pPr>
              <w:spacing w:before="0" w:after="0" w:line="276" w:lineRule="auto"/>
              <w:ind w:left="135"/>
              <w:jc w:val="center"/>
            </w:pPr>
          </w:p>
        </w:tc>
        <w:tc>
          <w:tcPr>
            <w:tcW w:w="1600" w:type="dxa"/>
            <w:tcMar>
              <w:top w:w="50" w:type="dxa"/>
              <w:left w:w="100" w:type="dxa"/>
            </w:tcMar>
            <w:vAlign w:val="center"/>
          </w:tcPr>
          <w:p w14:paraId="469EEAE9">
            <w:pPr>
              <w:spacing w:before="0" w:after="0" w:line="276" w:lineRule="auto"/>
              <w:ind w:left="135"/>
              <w:jc w:val="center"/>
            </w:pPr>
          </w:p>
        </w:tc>
        <w:tc>
          <w:tcPr>
            <w:tcW w:w="1131" w:type="dxa"/>
            <w:tcMar>
              <w:top w:w="50" w:type="dxa"/>
              <w:left w:w="100" w:type="dxa"/>
            </w:tcMar>
            <w:vAlign w:val="center"/>
          </w:tcPr>
          <w:p w14:paraId="472A34D5">
            <w:pPr>
              <w:spacing w:before="0" w:after="0"/>
              <w:ind w:left="135"/>
              <w:jc w:val="left"/>
            </w:pPr>
          </w:p>
        </w:tc>
        <w:tc>
          <w:tcPr>
            <w:tcW w:w="1948" w:type="dxa"/>
            <w:tcMar>
              <w:top w:w="50" w:type="dxa"/>
              <w:left w:w="100" w:type="dxa"/>
            </w:tcMar>
            <w:vAlign w:val="center"/>
          </w:tcPr>
          <w:p w14:paraId="3044FE4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"https://m.edsoo.ru/24b4669a" \h </w:instrText>
            </w:r>
            <w:r>
              <w:fldChar w:fldCharType="separate"/>
            </w:r>
            <w:r>
              <w:rPr>
                <w:rFonts w:ascii="Times New Roman" w:hAnsi="Times New Roman"/>
                <w:b w:val="0"/>
                <w:i w:val="0"/>
                <w:color w:val="0000FF"/>
                <w:sz w:val="22"/>
                <w:u w:val="single"/>
              </w:rPr>
              <w:t>https://m.edsoo.ru/24b4669a</w:t>
            </w:r>
            <w:r>
              <w:rPr>
                <w:rFonts w:ascii="Times New Roman" w:hAnsi="Times New Roman"/>
                <w:b w:val="0"/>
                <w:i w:val="0"/>
                <w:color w:val="0000FF"/>
                <w:sz w:val="22"/>
                <w:u w:val="single"/>
              </w:rPr>
              <w:fldChar w:fldCharType="end"/>
            </w:r>
          </w:p>
        </w:tc>
      </w:tr>
      <w:tr w14:paraId="678A92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4805C1E">
            <w:pPr>
              <w:spacing w:before="0" w:after="0"/>
              <w:ind w:left="0"/>
              <w:jc w:val="left"/>
            </w:pPr>
            <w:r>
              <w:rPr>
                <w:rFonts w:ascii="Times New Roman" w:hAnsi="Times New Roman"/>
                <w:b w:val="0"/>
                <w:i w:val="0"/>
                <w:color w:val="000000"/>
                <w:sz w:val="24"/>
              </w:rPr>
              <w:t>94</w:t>
            </w:r>
          </w:p>
        </w:tc>
        <w:tc>
          <w:tcPr>
            <w:tcW w:w="3256" w:type="dxa"/>
            <w:tcMar>
              <w:top w:w="50" w:type="dxa"/>
              <w:left w:w="100" w:type="dxa"/>
            </w:tcMar>
            <w:vAlign w:val="center"/>
          </w:tcPr>
          <w:p w14:paraId="0EDBFD56">
            <w:pPr>
              <w:spacing w:before="0" w:after="0"/>
              <w:ind w:left="135"/>
              <w:jc w:val="left"/>
            </w:pPr>
            <w:r>
              <w:rPr>
                <w:rFonts w:ascii="Times New Roman" w:hAnsi="Times New Roman"/>
                <w:b w:val="0"/>
                <w:i w:val="0"/>
                <w:color w:val="000000"/>
                <w:sz w:val="24"/>
              </w:rPr>
              <w:t>Страницы жизни поэта (А. Рембо, Ш. Бодлера и др. ), особенности его лирики</w:t>
            </w:r>
          </w:p>
        </w:tc>
        <w:tc>
          <w:tcPr>
            <w:tcW w:w="805" w:type="dxa"/>
            <w:tcMar>
              <w:top w:w="50" w:type="dxa"/>
              <w:left w:w="100" w:type="dxa"/>
            </w:tcMar>
            <w:vAlign w:val="center"/>
          </w:tcPr>
          <w:p w14:paraId="44E9C79C">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76B1968">
            <w:pPr>
              <w:spacing w:before="0" w:after="0" w:line="276" w:lineRule="auto"/>
              <w:ind w:left="135"/>
              <w:jc w:val="center"/>
            </w:pPr>
          </w:p>
        </w:tc>
        <w:tc>
          <w:tcPr>
            <w:tcW w:w="1600" w:type="dxa"/>
            <w:tcMar>
              <w:top w:w="50" w:type="dxa"/>
              <w:left w:w="100" w:type="dxa"/>
            </w:tcMar>
            <w:vAlign w:val="center"/>
          </w:tcPr>
          <w:p w14:paraId="01679D59">
            <w:pPr>
              <w:spacing w:before="0" w:after="0" w:line="276" w:lineRule="auto"/>
              <w:ind w:left="135"/>
              <w:jc w:val="center"/>
            </w:pPr>
          </w:p>
        </w:tc>
        <w:tc>
          <w:tcPr>
            <w:tcW w:w="1131" w:type="dxa"/>
            <w:tcMar>
              <w:top w:w="50" w:type="dxa"/>
              <w:left w:w="100" w:type="dxa"/>
            </w:tcMar>
            <w:vAlign w:val="center"/>
          </w:tcPr>
          <w:p w14:paraId="7060DF6A">
            <w:pPr>
              <w:spacing w:before="0" w:after="0"/>
              <w:ind w:left="135"/>
              <w:jc w:val="left"/>
            </w:pPr>
          </w:p>
        </w:tc>
        <w:tc>
          <w:tcPr>
            <w:tcW w:w="1948" w:type="dxa"/>
            <w:tcMar>
              <w:top w:w="50" w:type="dxa"/>
              <w:left w:w="100" w:type="dxa"/>
            </w:tcMar>
            <w:vAlign w:val="center"/>
          </w:tcPr>
          <w:p w14:paraId="28DCE33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"https://m.edsoo.ru/ecfff6fe" \h </w:instrText>
            </w:r>
            <w:r>
              <w:fldChar w:fldCharType="separate"/>
            </w:r>
            <w:r>
              <w:rPr>
                <w:rFonts w:ascii="Times New Roman" w:hAnsi="Times New Roman"/>
                <w:b w:val="0"/>
                <w:i w:val="0"/>
                <w:color w:val="0000FF"/>
                <w:sz w:val="22"/>
                <w:u w:val="single"/>
              </w:rPr>
              <w:t>https://m.edsoo.ru/ecfff6fe</w:t>
            </w:r>
            <w:r>
              <w:rPr>
                <w:rFonts w:ascii="Times New Roman" w:hAnsi="Times New Roman"/>
                <w:b w:val="0"/>
                <w:i w:val="0"/>
                <w:color w:val="0000FF"/>
                <w:sz w:val="22"/>
                <w:u w:val="single"/>
              </w:rPr>
              <w:fldChar w:fldCharType="end"/>
            </w:r>
          </w:p>
        </w:tc>
      </w:tr>
      <w:tr w14:paraId="590B21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AA4770B">
            <w:pPr>
              <w:spacing w:before="0" w:after="0"/>
              <w:ind w:left="0"/>
              <w:jc w:val="left"/>
            </w:pPr>
            <w:r>
              <w:rPr>
                <w:rFonts w:ascii="Times New Roman" w:hAnsi="Times New Roman"/>
                <w:b w:val="0"/>
                <w:i w:val="0"/>
                <w:color w:val="000000"/>
                <w:sz w:val="24"/>
              </w:rPr>
              <w:t>95</w:t>
            </w:r>
          </w:p>
        </w:tc>
        <w:tc>
          <w:tcPr>
            <w:tcW w:w="3256" w:type="dxa"/>
            <w:tcMar>
              <w:top w:w="50" w:type="dxa"/>
              <w:left w:w="100" w:type="dxa"/>
            </w:tcMar>
            <w:vAlign w:val="center"/>
          </w:tcPr>
          <w:p w14:paraId="67A1E3D9">
            <w:pPr>
              <w:spacing w:before="0" w:after="0"/>
              <w:ind w:left="135"/>
              <w:jc w:val="left"/>
            </w:pPr>
            <w:r>
              <w:rPr>
                <w:rFonts w:ascii="Times New Roman" w:hAnsi="Times New Roman"/>
                <w:b w:val="0"/>
                <w:i w:val="0"/>
                <w:color w:val="000000"/>
                <w:sz w:val="24"/>
              </w:rPr>
              <w:t>Резервный урок. Символические образы в стихотворениях, особенности поэтического языка (на выбор А. Рембо, Ш. Бодлера и др. )</w:t>
            </w:r>
          </w:p>
        </w:tc>
        <w:tc>
          <w:tcPr>
            <w:tcW w:w="805" w:type="dxa"/>
            <w:tcMar>
              <w:top w:w="50" w:type="dxa"/>
              <w:left w:w="100" w:type="dxa"/>
            </w:tcMar>
            <w:vAlign w:val="center"/>
          </w:tcPr>
          <w:p w14:paraId="3C67109F">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83154E5">
            <w:pPr>
              <w:spacing w:before="0" w:after="0" w:line="276" w:lineRule="auto"/>
              <w:ind w:left="135"/>
              <w:jc w:val="center"/>
            </w:pPr>
          </w:p>
        </w:tc>
        <w:tc>
          <w:tcPr>
            <w:tcW w:w="1600" w:type="dxa"/>
            <w:tcMar>
              <w:top w:w="50" w:type="dxa"/>
              <w:left w:w="100" w:type="dxa"/>
            </w:tcMar>
            <w:vAlign w:val="center"/>
          </w:tcPr>
          <w:p w14:paraId="38A19D3A">
            <w:pPr>
              <w:spacing w:before="0" w:after="0" w:line="276" w:lineRule="auto"/>
              <w:ind w:left="135"/>
              <w:jc w:val="center"/>
            </w:pPr>
          </w:p>
        </w:tc>
        <w:tc>
          <w:tcPr>
            <w:tcW w:w="1131" w:type="dxa"/>
            <w:tcMar>
              <w:top w:w="50" w:type="dxa"/>
              <w:left w:w="100" w:type="dxa"/>
            </w:tcMar>
            <w:vAlign w:val="center"/>
          </w:tcPr>
          <w:p w14:paraId="21BA3535">
            <w:pPr>
              <w:spacing w:before="0" w:after="0"/>
              <w:ind w:left="135"/>
              <w:jc w:val="left"/>
            </w:pPr>
          </w:p>
        </w:tc>
        <w:tc>
          <w:tcPr>
            <w:tcW w:w="1948" w:type="dxa"/>
            <w:tcMar>
              <w:top w:w="50" w:type="dxa"/>
              <w:left w:w="100" w:type="dxa"/>
            </w:tcMar>
            <w:vAlign w:val="center"/>
          </w:tcPr>
          <w:p w14:paraId="5F63C04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"https://m.edsoo.ru/d0cc465e" \h </w:instrText>
            </w:r>
            <w:r>
              <w:fldChar w:fldCharType="separate"/>
            </w:r>
            <w:r>
              <w:rPr>
                <w:rFonts w:ascii="Times New Roman" w:hAnsi="Times New Roman"/>
                <w:b w:val="0"/>
                <w:i w:val="0"/>
                <w:color w:val="0000FF"/>
                <w:sz w:val="22"/>
                <w:u w:val="single"/>
              </w:rPr>
              <w:t>https://m.edsoo.ru/d0cc465e</w:t>
            </w:r>
            <w:r>
              <w:rPr>
                <w:rFonts w:ascii="Times New Roman" w:hAnsi="Times New Roman"/>
                <w:b w:val="0"/>
                <w:i w:val="0"/>
                <w:color w:val="0000FF"/>
                <w:sz w:val="22"/>
                <w:u w:val="single"/>
              </w:rPr>
              <w:fldChar w:fldCharType="end"/>
            </w:r>
          </w:p>
        </w:tc>
      </w:tr>
      <w:tr w14:paraId="740E03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659DE9A">
            <w:pPr>
              <w:spacing w:before="0" w:after="0"/>
              <w:ind w:left="0"/>
              <w:jc w:val="left"/>
            </w:pPr>
            <w:r>
              <w:rPr>
                <w:rFonts w:ascii="Times New Roman" w:hAnsi="Times New Roman"/>
                <w:b w:val="0"/>
                <w:i w:val="0"/>
                <w:color w:val="000000"/>
                <w:sz w:val="24"/>
              </w:rPr>
              <w:t>96</w:t>
            </w:r>
          </w:p>
        </w:tc>
        <w:tc>
          <w:tcPr>
            <w:tcW w:w="3256" w:type="dxa"/>
            <w:tcMar>
              <w:top w:w="50" w:type="dxa"/>
              <w:left w:w="100" w:type="dxa"/>
            </w:tcMar>
            <w:vAlign w:val="center"/>
          </w:tcPr>
          <w:p w14:paraId="2B98A968">
            <w:pPr>
              <w:spacing w:before="0" w:after="0"/>
              <w:ind w:left="135"/>
              <w:jc w:val="left"/>
            </w:pPr>
            <w:r>
              <w:rPr>
                <w:rFonts w:ascii="Times New Roman" w:hAnsi="Times New Roman"/>
                <w:b w:val="0"/>
                <w:i w:val="0"/>
                <w:color w:val="000000"/>
                <w:sz w:val="24"/>
              </w:rPr>
              <w:t>Жизнь и творчество драматурга (Г. Ибсен и др.) История создания, сюжет и конфликт в произведении</w:t>
            </w:r>
          </w:p>
        </w:tc>
        <w:tc>
          <w:tcPr>
            <w:tcW w:w="805" w:type="dxa"/>
            <w:tcMar>
              <w:top w:w="50" w:type="dxa"/>
              <w:left w:w="100" w:type="dxa"/>
            </w:tcMar>
            <w:vAlign w:val="center"/>
          </w:tcPr>
          <w:p w14:paraId="0DE6A27B">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2AFE934">
            <w:pPr>
              <w:spacing w:before="0" w:after="0" w:line="276" w:lineRule="auto"/>
              <w:ind w:left="135"/>
              <w:jc w:val="center"/>
            </w:pPr>
          </w:p>
        </w:tc>
        <w:tc>
          <w:tcPr>
            <w:tcW w:w="1600" w:type="dxa"/>
            <w:tcMar>
              <w:top w:w="50" w:type="dxa"/>
              <w:left w:w="100" w:type="dxa"/>
            </w:tcMar>
            <w:vAlign w:val="center"/>
          </w:tcPr>
          <w:p w14:paraId="1CF76835">
            <w:pPr>
              <w:spacing w:before="0" w:after="0" w:line="276" w:lineRule="auto"/>
              <w:ind w:left="135"/>
              <w:jc w:val="center"/>
            </w:pPr>
          </w:p>
        </w:tc>
        <w:tc>
          <w:tcPr>
            <w:tcW w:w="1131" w:type="dxa"/>
            <w:tcMar>
              <w:top w:w="50" w:type="dxa"/>
              <w:left w:w="100" w:type="dxa"/>
            </w:tcMar>
            <w:vAlign w:val="center"/>
          </w:tcPr>
          <w:p w14:paraId="3C4F3AFF">
            <w:pPr>
              <w:spacing w:before="0" w:after="0"/>
              <w:ind w:left="135"/>
              <w:jc w:val="left"/>
            </w:pPr>
          </w:p>
        </w:tc>
        <w:tc>
          <w:tcPr>
            <w:tcW w:w="1948" w:type="dxa"/>
            <w:tcMar>
              <w:top w:w="50" w:type="dxa"/>
              <w:left w:w="100" w:type="dxa"/>
            </w:tcMar>
            <w:vAlign w:val="center"/>
          </w:tcPr>
          <w:p w14:paraId="515316D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"https://m.edsoo.ru/f12a62ec" \h </w:instrText>
            </w:r>
            <w:r>
              <w:fldChar w:fldCharType="separate"/>
            </w:r>
            <w:r>
              <w:rPr>
                <w:rFonts w:ascii="Times New Roman" w:hAnsi="Times New Roman"/>
                <w:b w:val="0"/>
                <w:i w:val="0"/>
                <w:color w:val="0000FF"/>
                <w:sz w:val="22"/>
                <w:u w:val="single"/>
              </w:rPr>
              <w:t>https://m.edsoo.ru/f12a62ec</w:t>
            </w:r>
            <w:r>
              <w:rPr>
                <w:rFonts w:ascii="Times New Roman" w:hAnsi="Times New Roman"/>
                <w:b w:val="0"/>
                <w:i w:val="0"/>
                <w:color w:val="0000FF"/>
                <w:sz w:val="22"/>
                <w:u w:val="single"/>
              </w:rPr>
              <w:fldChar w:fldCharType="end"/>
            </w:r>
          </w:p>
        </w:tc>
      </w:tr>
      <w:tr w14:paraId="57BCB6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327C806">
            <w:pPr>
              <w:spacing w:before="0" w:after="0"/>
              <w:ind w:left="0"/>
              <w:jc w:val="left"/>
            </w:pPr>
            <w:r>
              <w:rPr>
                <w:rFonts w:ascii="Times New Roman" w:hAnsi="Times New Roman"/>
                <w:b w:val="0"/>
                <w:i w:val="0"/>
                <w:color w:val="000000"/>
                <w:sz w:val="24"/>
              </w:rPr>
              <w:t>97</w:t>
            </w:r>
          </w:p>
        </w:tc>
        <w:tc>
          <w:tcPr>
            <w:tcW w:w="3256" w:type="dxa"/>
            <w:tcMar>
              <w:top w:w="50" w:type="dxa"/>
              <w:left w:w="100" w:type="dxa"/>
            </w:tcMar>
            <w:vAlign w:val="center"/>
          </w:tcPr>
          <w:p w14:paraId="7D840FDE">
            <w:pPr>
              <w:spacing w:before="0" w:after="0"/>
              <w:ind w:left="135"/>
              <w:jc w:val="left"/>
            </w:pPr>
            <w:r>
              <w:rPr>
                <w:rFonts w:ascii="Times New Roman" w:hAnsi="Times New Roman"/>
                <w:b w:val="0"/>
                <w:i w:val="0"/>
                <w:color w:val="000000"/>
                <w:sz w:val="24"/>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14:paraId="01AA2589">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C6332AD">
            <w:pPr>
              <w:spacing w:before="0" w:after="0" w:line="276" w:lineRule="auto"/>
              <w:ind w:left="135"/>
              <w:jc w:val="center"/>
            </w:pPr>
          </w:p>
        </w:tc>
        <w:tc>
          <w:tcPr>
            <w:tcW w:w="1600" w:type="dxa"/>
            <w:tcMar>
              <w:top w:w="50" w:type="dxa"/>
              <w:left w:w="100" w:type="dxa"/>
            </w:tcMar>
            <w:vAlign w:val="center"/>
          </w:tcPr>
          <w:p w14:paraId="4F001382">
            <w:pPr>
              <w:spacing w:before="0" w:after="0" w:line="276" w:lineRule="auto"/>
              <w:ind w:left="135"/>
              <w:jc w:val="center"/>
            </w:pPr>
          </w:p>
        </w:tc>
        <w:tc>
          <w:tcPr>
            <w:tcW w:w="1131" w:type="dxa"/>
            <w:tcMar>
              <w:top w:w="50" w:type="dxa"/>
              <w:left w:w="100" w:type="dxa"/>
            </w:tcMar>
            <w:vAlign w:val="center"/>
          </w:tcPr>
          <w:p w14:paraId="69EF3BFB">
            <w:pPr>
              <w:spacing w:before="0" w:after="0"/>
              <w:ind w:left="135"/>
              <w:jc w:val="left"/>
            </w:pPr>
          </w:p>
        </w:tc>
        <w:tc>
          <w:tcPr>
            <w:tcW w:w="1948" w:type="dxa"/>
            <w:tcMar>
              <w:top w:w="50" w:type="dxa"/>
              <w:left w:w="100" w:type="dxa"/>
            </w:tcMar>
            <w:vAlign w:val="center"/>
          </w:tcPr>
          <w:p w14:paraId="646E0AF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"https://m.edsoo.ru/80c384b3" \h </w:instrText>
            </w:r>
            <w:r>
              <w:fldChar w:fldCharType="separate"/>
            </w:r>
            <w:r>
              <w:rPr>
                <w:rFonts w:ascii="Times New Roman" w:hAnsi="Times New Roman"/>
                <w:b w:val="0"/>
                <w:i w:val="0"/>
                <w:color w:val="0000FF"/>
                <w:sz w:val="22"/>
                <w:u w:val="single"/>
              </w:rPr>
              <w:t>https://m.edsoo.ru/80c384b3</w:t>
            </w:r>
            <w:r>
              <w:rPr>
                <w:rFonts w:ascii="Times New Roman" w:hAnsi="Times New Roman"/>
                <w:b w:val="0"/>
                <w:i w:val="0"/>
                <w:color w:val="0000FF"/>
                <w:sz w:val="22"/>
                <w:u w:val="single"/>
              </w:rPr>
              <w:fldChar w:fldCharType="end"/>
            </w:r>
          </w:p>
        </w:tc>
      </w:tr>
      <w:tr w14:paraId="745DA4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2B2C9CE">
            <w:pPr>
              <w:spacing w:before="0" w:after="0"/>
              <w:ind w:left="0"/>
              <w:jc w:val="left"/>
            </w:pPr>
            <w:r>
              <w:rPr>
                <w:rFonts w:ascii="Times New Roman" w:hAnsi="Times New Roman"/>
                <w:b w:val="0"/>
                <w:i w:val="0"/>
                <w:color w:val="000000"/>
                <w:sz w:val="24"/>
              </w:rPr>
              <w:t>98</w:t>
            </w:r>
          </w:p>
        </w:tc>
        <w:tc>
          <w:tcPr>
            <w:tcW w:w="3256" w:type="dxa"/>
            <w:tcMar>
              <w:top w:w="50" w:type="dxa"/>
              <w:left w:w="100" w:type="dxa"/>
            </w:tcMar>
            <w:vAlign w:val="center"/>
          </w:tcPr>
          <w:p w14:paraId="17D6B61B">
            <w:pPr>
              <w:spacing w:before="0" w:after="0"/>
              <w:ind w:left="135"/>
              <w:jc w:val="left"/>
            </w:pPr>
            <w:r>
              <w:rPr>
                <w:rFonts w:ascii="Times New Roman" w:hAnsi="Times New Roman"/>
                <w:b w:val="0"/>
                <w:i w:val="0"/>
                <w:color w:val="000000"/>
                <w:sz w:val="24"/>
              </w:rPr>
              <w:t>Резервный урок. Повторение. Сквозные образы и мотивы в литературе второй половины XIX века</w:t>
            </w:r>
          </w:p>
        </w:tc>
        <w:tc>
          <w:tcPr>
            <w:tcW w:w="805" w:type="dxa"/>
            <w:tcMar>
              <w:top w:w="50" w:type="dxa"/>
              <w:left w:w="100" w:type="dxa"/>
            </w:tcMar>
            <w:vAlign w:val="center"/>
          </w:tcPr>
          <w:p w14:paraId="680A904D">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52F34DC">
            <w:pPr>
              <w:spacing w:before="0" w:after="0" w:line="276" w:lineRule="auto"/>
              <w:ind w:left="135"/>
              <w:jc w:val="center"/>
            </w:pPr>
          </w:p>
        </w:tc>
        <w:tc>
          <w:tcPr>
            <w:tcW w:w="1600" w:type="dxa"/>
            <w:tcMar>
              <w:top w:w="50" w:type="dxa"/>
              <w:left w:w="100" w:type="dxa"/>
            </w:tcMar>
            <w:vAlign w:val="center"/>
          </w:tcPr>
          <w:p w14:paraId="4F3E97E2">
            <w:pPr>
              <w:spacing w:before="0" w:after="0" w:line="276" w:lineRule="auto"/>
              <w:ind w:left="135"/>
              <w:jc w:val="center"/>
            </w:pPr>
          </w:p>
        </w:tc>
        <w:tc>
          <w:tcPr>
            <w:tcW w:w="1131" w:type="dxa"/>
            <w:tcMar>
              <w:top w:w="50" w:type="dxa"/>
              <w:left w:w="100" w:type="dxa"/>
            </w:tcMar>
            <w:vAlign w:val="center"/>
          </w:tcPr>
          <w:p w14:paraId="4811230E">
            <w:pPr>
              <w:spacing w:before="0" w:after="0"/>
              <w:ind w:left="135"/>
              <w:jc w:val="left"/>
            </w:pPr>
          </w:p>
        </w:tc>
        <w:tc>
          <w:tcPr>
            <w:tcW w:w="1948" w:type="dxa"/>
            <w:tcMar>
              <w:top w:w="50" w:type="dxa"/>
              <w:left w:w="100" w:type="dxa"/>
            </w:tcMar>
            <w:vAlign w:val="center"/>
          </w:tcPr>
          <w:p w14:paraId="502F152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"https://m.edsoo.ru/715fba62" \h </w:instrText>
            </w:r>
            <w:r>
              <w:fldChar w:fldCharType="separate"/>
            </w:r>
            <w:r>
              <w:rPr>
                <w:rFonts w:ascii="Times New Roman" w:hAnsi="Times New Roman"/>
                <w:b w:val="0"/>
                <w:i w:val="0"/>
                <w:color w:val="0000FF"/>
                <w:sz w:val="22"/>
                <w:u w:val="single"/>
              </w:rPr>
              <w:t>https://m.edsoo.ru/715fba62</w:t>
            </w:r>
            <w:r>
              <w:rPr>
                <w:rFonts w:ascii="Times New Roman" w:hAnsi="Times New Roman"/>
                <w:b w:val="0"/>
                <w:i w:val="0"/>
                <w:color w:val="0000FF"/>
                <w:sz w:val="22"/>
                <w:u w:val="single"/>
              </w:rPr>
              <w:fldChar w:fldCharType="end"/>
            </w:r>
          </w:p>
        </w:tc>
      </w:tr>
      <w:tr w14:paraId="0E783C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63552D4">
            <w:pPr>
              <w:spacing w:before="0" w:after="0"/>
              <w:ind w:left="0"/>
              <w:jc w:val="left"/>
            </w:pPr>
            <w:r>
              <w:rPr>
                <w:rFonts w:ascii="Times New Roman" w:hAnsi="Times New Roman"/>
                <w:b w:val="0"/>
                <w:i w:val="0"/>
                <w:color w:val="000000"/>
                <w:sz w:val="24"/>
              </w:rPr>
              <w:t>99</w:t>
            </w:r>
          </w:p>
        </w:tc>
        <w:tc>
          <w:tcPr>
            <w:tcW w:w="3256" w:type="dxa"/>
            <w:tcMar>
              <w:top w:w="50" w:type="dxa"/>
              <w:left w:w="100" w:type="dxa"/>
            </w:tcMar>
            <w:vAlign w:val="center"/>
          </w:tcPr>
          <w:p w14:paraId="765078CA">
            <w:pPr>
              <w:spacing w:before="0" w:after="0"/>
              <w:ind w:left="135"/>
              <w:jc w:val="left"/>
            </w:pPr>
            <w:r>
              <w:rPr>
                <w:rFonts w:ascii="Times New Roman" w:hAnsi="Times New Roman"/>
                <w:b w:val="0"/>
                <w:i w:val="0"/>
                <w:color w:val="000000"/>
                <w:sz w:val="24"/>
              </w:rPr>
              <w:t>Резервный урок. Обобщение пройденного материала по литературе второй половины XIX века</w:t>
            </w:r>
          </w:p>
        </w:tc>
        <w:tc>
          <w:tcPr>
            <w:tcW w:w="805" w:type="dxa"/>
            <w:tcMar>
              <w:top w:w="50" w:type="dxa"/>
              <w:left w:w="100" w:type="dxa"/>
            </w:tcMar>
            <w:vAlign w:val="center"/>
          </w:tcPr>
          <w:p w14:paraId="12FF76EA">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7CC7785">
            <w:pPr>
              <w:spacing w:before="0" w:after="0" w:line="276" w:lineRule="auto"/>
              <w:ind w:left="135"/>
              <w:jc w:val="center"/>
            </w:pPr>
          </w:p>
        </w:tc>
        <w:tc>
          <w:tcPr>
            <w:tcW w:w="1600" w:type="dxa"/>
            <w:tcMar>
              <w:top w:w="50" w:type="dxa"/>
              <w:left w:w="100" w:type="dxa"/>
            </w:tcMar>
            <w:vAlign w:val="center"/>
          </w:tcPr>
          <w:p w14:paraId="323B8378">
            <w:pPr>
              <w:spacing w:before="0" w:after="0" w:line="276" w:lineRule="auto"/>
              <w:ind w:left="135"/>
              <w:jc w:val="center"/>
            </w:pPr>
          </w:p>
        </w:tc>
        <w:tc>
          <w:tcPr>
            <w:tcW w:w="1131" w:type="dxa"/>
            <w:tcMar>
              <w:top w:w="50" w:type="dxa"/>
              <w:left w:w="100" w:type="dxa"/>
            </w:tcMar>
            <w:vAlign w:val="center"/>
          </w:tcPr>
          <w:p w14:paraId="1A9C008E">
            <w:pPr>
              <w:spacing w:before="0" w:after="0"/>
              <w:ind w:left="135"/>
              <w:jc w:val="left"/>
            </w:pPr>
          </w:p>
        </w:tc>
        <w:tc>
          <w:tcPr>
            <w:tcW w:w="1948" w:type="dxa"/>
            <w:tcMar>
              <w:top w:w="50" w:type="dxa"/>
              <w:left w:w="100" w:type="dxa"/>
            </w:tcMar>
            <w:vAlign w:val="center"/>
          </w:tcPr>
          <w:p w14:paraId="63E58B1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"https://m.edsoo.ru/9862089c" \h </w:instrText>
            </w:r>
            <w:r>
              <w:fldChar w:fldCharType="separate"/>
            </w:r>
            <w:r>
              <w:rPr>
                <w:rFonts w:ascii="Times New Roman" w:hAnsi="Times New Roman"/>
                <w:b w:val="0"/>
                <w:i w:val="0"/>
                <w:color w:val="0000FF"/>
                <w:sz w:val="22"/>
                <w:u w:val="single"/>
              </w:rPr>
              <w:t>https://m.edsoo.ru/9862089c</w:t>
            </w:r>
            <w:r>
              <w:rPr>
                <w:rFonts w:ascii="Times New Roman" w:hAnsi="Times New Roman"/>
                <w:b w:val="0"/>
                <w:i w:val="0"/>
                <w:color w:val="0000FF"/>
                <w:sz w:val="22"/>
                <w:u w:val="single"/>
              </w:rPr>
              <w:fldChar w:fldCharType="end"/>
            </w:r>
          </w:p>
        </w:tc>
      </w:tr>
      <w:tr w14:paraId="51A3F1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4F22429">
            <w:pPr>
              <w:spacing w:before="0" w:after="0"/>
              <w:ind w:left="0"/>
              <w:jc w:val="left"/>
            </w:pPr>
            <w:r>
              <w:rPr>
                <w:rFonts w:ascii="Times New Roman" w:hAnsi="Times New Roman"/>
                <w:b w:val="0"/>
                <w:i w:val="0"/>
                <w:color w:val="000000"/>
                <w:sz w:val="24"/>
              </w:rPr>
              <w:t>100</w:t>
            </w:r>
          </w:p>
        </w:tc>
        <w:tc>
          <w:tcPr>
            <w:tcW w:w="3256" w:type="dxa"/>
            <w:tcMar>
              <w:top w:w="50" w:type="dxa"/>
              <w:left w:w="100" w:type="dxa"/>
            </w:tcMar>
            <w:vAlign w:val="center"/>
          </w:tcPr>
          <w:p w14:paraId="78DC6500">
            <w:pPr>
              <w:spacing w:before="0" w:after="0"/>
              <w:ind w:left="135"/>
              <w:jc w:val="left"/>
            </w:pPr>
            <w:r>
              <w:rPr>
                <w:rFonts w:ascii="Times New Roman" w:hAnsi="Times New Roman"/>
                <w:b w:val="0"/>
                <w:i w:val="0"/>
                <w:color w:val="000000"/>
                <w:sz w:val="24"/>
              </w:rPr>
              <w:t>Внеклассное чтение «В мире современной литературы»</w:t>
            </w:r>
          </w:p>
        </w:tc>
        <w:tc>
          <w:tcPr>
            <w:tcW w:w="805" w:type="dxa"/>
            <w:tcMar>
              <w:top w:w="50" w:type="dxa"/>
              <w:left w:w="100" w:type="dxa"/>
            </w:tcMar>
            <w:vAlign w:val="center"/>
          </w:tcPr>
          <w:p w14:paraId="0E6625F7">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39A4D20">
            <w:pPr>
              <w:spacing w:before="0" w:after="0" w:line="276" w:lineRule="auto"/>
              <w:ind w:left="135"/>
              <w:jc w:val="center"/>
            </w:pPr>
          </w:p>
        </w:tc>
        <w:tc>
          <w:tcPr>
            <w:tcW w:w="1600" w:type="dxa"/>
            <w:tcMar>
              <w:top w:w="50" w:type="dxa"/>
              <w:left w:w="100" w:type="dxa"/>
            </w:tcMar>
            <w:vAlign w:val="center"/>
          </w:tcPr>
          <w:p w14:paraId="0329DF97">
            <w:pPr>
              <w:spacing w:before="0" w:after="0" w:line="276" w:lineRule="auto"/>
              <w:ind w:left="135"/>
              <w:jc w:val="center"/>
            </w:pPr>
          </w:p>
        </w:tc>
        <w:tc>
          <w:tcPr>
            <w:tcW w:w="1131" w:type="dxa"/>
            <w:tcMar>
              <w:top w:w="50" w:type="dxa"/>
              <w:left w:w="100" w:type="dxa"/>
            </w:tcMar>
            <w:vAlign w:val="center"/>
          </w:tcPr>
          <w:p w14:paraId="2BC50892">
            <w:pPr>
              <w:spacing w:before="0" w:after="0"/>
              <w:ind w:left="135"/>
              <w:jc w:val="left"/>
            </w:pPr>
          </w:p>
        </w:tc>
        <w:tc>
          <w:tcPr>
            <w:tcW w:w="1948" w:type="dxa"/>
            <w:tcMar>
              <w:top w:w="50" w:type="dxa"/>
              <w:left w:w="100" w:type="dxa"/>
            </w:tcMar>
            <w:vAlign w:val="center"/>
          </w:tcPr>
          <w:p w14:paraId="47E9F7C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"https://m.edsoo.ru/5a351bd7" \h </w:instrText>
            </w:r>
            <w:r>
              <w:fldChar w:fldCharType="separate"/>
            </w:r>
            <w:r>
              <w:rPr>
                <w:rFonts w:ascii="Times New Roman" w:hAnsi="Times New Roman"/>
                <w:b w:val="0"/>
                <w:i w:val="0"/>
                <w:color w:val="0000FF"/>
                <w:sz w:val="22"/>
                <w:u w:val="single"/>
              </w:rPr>
              <w:t>https://m.edsoo.ru/5a351bd7</w:t>
            </w:r>
            <w:r>
              <w:rPr>
                <w:rFonts w:ascii="Times New Roman" w:hAnsi="Times New Roman"/>
                <w:b w:val="0"/>
                <w:i w:val="0"/>
                <w:color w:val="0000FF"/>
                <w:sz w:val="22"/>
                <w:u w:val="single"/>
              </w:rPr>
              <w:fldChar w:fldCharType="end"/>
            </w:r>
          </w:p>
        </w:tc>
      </w:tr>
      <w:tr w14:paraId="174AAB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25E140E">
            <w:pPr>
              <w:spacing w:before="0" w:after="0"/>
              <w:ind w:left="0"/>
              <w:jc w:val="left"/>
            </w:pPr>
            <w:r>
              <w:rPr>
                <w:rFonts w:ascii="Times New Roman" w:hAnsi="Times New Roman"/>
                <w:b w:val="0"/>
                <w:i w:val="0"/>
                <w:color w:val="000000"/>
                <w:sz w:val="24"/>
              </w:rPr>
              <w:t>101</w:t>
            </w:r>
          </w:p>
        </w:tc>
        <w:tc>
          <w:tcPr>
            <w:tcW w:w="3256" w:type="dxa"/>
            <w:tcMar>
              <w:top w:w="50" w:type="dxa"/>
              <w:left w:w="100" w:type="dxa"/>
            </w:tcMar>
            <w:vAlign w:val="center"/>
          </w:tcPr>
          <w:p w14:paraId="664C1F94">
            <w:pPr>
              <w:spacing w:before="0" w:after="0"/>
              <w:ind w:left="135"/>
              <w:jc w:val="left"/>
            </w:pPr>
            <w:r>
              <w:rPr>
                <w:rFonts w:ascii="Times New Roman" w:hAnsi="Times New Roman"/>
                <w:b w:val="0"/>
                <w:i w:val="0"/>
                <w:color w:val="000000"/>
                <w:sz w:val="24"/>
              </w:rPr>
              <w:t>Резервный урок. Подготовка к презентации проекта по зарубежной литературе начала ХIХ века</w:t>
            </w:r>
          </w:p>
        </w:tc>
        <w:tc>
          <w:tcPr>
            <w:tcW w:w="805" w:type="dxa"/>
            <w:tcMar>
              <w:top w:w="50" w:type="dxa"/>
              <w:left w:w="100" w:type="dxa"/>
            </w:tcMar>
            <w:vAlign w:val="center"/>
          </w:tcPr>
          <w:p w14:paraId="6CB1E9AE">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FE0D7A2">
            <w:pPr>
              <w:spacing w:before="0" w:after="0" w:line="276" w:lineRule="auto"/>
              <w:ind w:left="135"/>
              <w:jc w:val="center"/>
            </w:pPr>
          </w:p>
        </w:tc>
        <w:tc>
          <w:tcPr>
            <w:tcW w:w="1600" w:type="dxa"/>
            <w:tcMar>
              <w:top w:w="50" w:type="dxa"/>
              <w:left w:w="100" w:type="dxa"/>
            </w:tcMar>
            <w:vAlign w:val="center"/>
          </w:tcPr>
          <w:p w14:paraId="3C4168D6">
            <w:pPr>
              <w:spacing w:before="0" w:after="0" w:line="276" w:lineRule="auto"/>
              <w:ind w:left="135"/>
              <w:jc w:val="center"/>
            </w:pPr>
          </w:p>
        </w:tc>
        <w:tc>
          <w:tcPr>
            <w:tcW w:w="1131" w:type="dxa"/>
            <w:tcMar>
              <w:top w:w="50" w:type="dxa"/>
              <w:left w:w="100" w:type="dxa"/>
            </w:tcMar>
            <w:vAlign w:val="center"/>
          </w:tcPr>
          <w:p w14:paraId="5D96A3EA">
            <w:pPr>
              <w:spacing w:before="0" w:after="0"/>
              <w:ind w:left="135"/>
              <w:jc w:val="left"/>
            </w:pPr>
          </w:p>
        </w:tc>
        <w:tc>
          <w:tcPr>
            <w:tcW w:w="1948" w:type="dxa"/>
            <w:tcMar>
              <w:top w:w="50" w:type="dxa"/>
              <w:left w:w="100" w:type="dxa"/>
            </w:tcMar>
            <w:vAlign w:val="center"/>
          </w:tcPr>
          <w:p w14:paraId="5CE2A2B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"https://m.edsoo.ru/ce9871fb" \h </w:instrText>
            </w:r>
            <w:r>
              <w:fldChar w:fldCharType="separate"/>
            </w:r>
            <w:r>
              <w:rPr>
                <w:rFonts w:ascii="Times New Roman" w:hAnsi="Times New Roman"/>
                <w:b w:val="0"/>
                <w:i w:val="0"/>
                <w:color w:val="0000FF"/>
                <w:sz w:val="22"/>
                <w:u w:val="single"/>
              </w:rPr>
              <w:t>https://m.edsoo.ru/ce9871fb</w:t>
            </w:r>
            <w:r>
              <w:rPr>
                <w:rFonts w:ascii="Times New Roman" w:hAnsi="Times New Roman"/>
                <w:b w:val="0"/>
                <w:i w:val="0"/>
                <w:color w:val="0000FF"/>
                <w:sz w:val="22"/>
                <w:u w:val="single"/>
              </w:rPr>
              <w:fldChar w:fldCharType="end"/>
            </w:r>
          </w:p>
        </w:tc>
      </w:tr>
      <w:tr w14:paraId="288FC5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F58A1DE">
            <w:pPr>
              <w:spacing w:before="0" w:after="0"/>
              <w:ind w:left="0"/>
              <w:jc w:val="left"/>
            </w:pPr>
            <w:r>
              <w:rPr>
                <w:rFonts w:ascii="Times New Roman" w:hAnsi="Times New Roman"/>
                <w:b w:val="0"/>
                <w:i w:val="0"/>
                <w:color w:val="000000"/>
                <w:sz w:val="24"/>
              </w:rPr>
              <w:t>102</w:t>
            </w:r>
          </w:p>
        </w:tc>
        <w:tc>
          <w:tcPr>
            <w:tcW w:w="3256" w:type="dxa"/>
            <w:tcMar>
              <w:top w:w="50" w:type="dxa"/>
              <w:left w:w="100" w:type="dxa"/>
            </w:tcMar>
            <w:vAlign w:val="center"/>
          </w:tcPr>
          <w:p w14:paraId="6B7492D7">
            <w:pPr>
              <w:spacing w:before="0" w:after="0"/>
              <w:ind w:left="135"/>
              <w:jc w:val="left"/>
            </w:pPr>
            <w:r>
              <w:rPr>
                <w:rFonts w:ascii="Times New Roman" w:hAnsi="Times New Roman"/>
                <w:b w:val="0"/>
                <w:i w:val="0"/>
                <w:color w:val="000000"/>
                <w:sz w:val="24"/>
              </w:rPr>
              <w:t>Презентация проекта по зарубежной литературе ХIХ века</w:t>
            </w:r>
          </w:p>
        </w:tc>
        <w:tc>
          <w:tcPr>
            <w:tcW w:w="805" w:type="dxa"/>
            <w:tcMar>
              <w:top w:w="50" w:type="dxa"/>
              <w:left w:w="100" w:type="dxa"/>
            </w:tcMar>
            <w:vAlign w:val="center"/>
          </w:tcPr>
          <w:p w14:paraId="70E34931">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5800A875">
            <w:pPr>
              <w:spacing w:before="0" w:after="0" w:line="276" w:lineRule="auto"/>
              <w:ind w:left="135"/>
              <w:jc w:val="center"/>
            </w:pPr>
          </w:p>
        </w:tc>
        <w:tc>
          <w:tcPr>
            <w:tcW w:w="1600" w:type="dxa"/>
            <w:tcMar>
              <w:top w:w="50" w:type="dxa"/>
              <w:left w:w="100" w:type="dxa"/>
            </w:tcMar>
            <w:vAlign w:val="center"/>
          </w:tcPr>
          <w:p w14:paraId="3857D10D">
            <w:pPr>
              <w:spacing w:before="0" w:after="0" w:line="276" w:lineRule="auto"/>
              <w:ind w:left="135"/>
              <w:jc w:val="center"/>
            </w:pPr>
          </w:p>
        </w:tc>
        <w:tc>
          <w:tcPr>
            <w:tcW w:w="1131" w:type="dxa"/>
            <w:tcMar>
              <w:top w:w="50" w:type="dxa"/>
              <w:left w:w="100" w:type="dxa"/>
            </w:tcMar>
            <w:vAlign w:val="center"/>
          </w:tcPr>
          <w:p w14:paraId="219281D4">
            <w:pPr>
              <w:spacing w:before="0" w:after="0"/>
              <w:ind w:left="135"/>
              <w:jc w:val="left"/>
            </w:pPr>
          </w:p>
        </w:tc>
        <w:tc>
          <w:tcPr>
            <w:tcW w:w="1948" w:type="dxa"/>
            <w:tcMar>
              <w:top w:w="50" w:type="dxa"/>
              <w:left w:w="100" w:type="dxa"/>
            </w:tcMar>
            <w:vAlign w:val="center"/>
          </w:tcPr>
          <w:p w14:paraId="45D6E52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"https://m.edsoo.ru/43fc8660" \h </w:instrText>
            </w:r>
            <w:r>
              <w:fldChar w:fldCharType="separate"/>
            </w:r>
            <w:r>
              <w:rPr>
                <w:rFonts w:ascii="Times New Roman" w:hAnsi="Times New Roman"/>
                <w:b w:val="0"/>
                <w:i w:val="0"/>
                <w:color w:val="0000FF"/>
                <w:sz w:val="22"/>
                <w:u w:val="single"/>
              </w:rPr>
              <w:t>https://m.edsoo.ru/43fc8660</w:t>
            </w:r>
            <w:r>
              <w:rPr>
                <w:rFonts w:ascii="Times New Roman" w:hAnsi="Times New Roman"/>
                <w:b w:val="0"/>
                <w:i w:val="0"/>
                <w:color w:val="0000FF"/>
                <w:sz w:val="22"/>
                <w:u w:val="single"/>
              </w:rPr>
              <w:fldChar w:fldCharType="end"/>
            </w:r>
          </w:p>
        </w:tc>
      </w:tr>
      <w:tr w14:paraId="7C8DA3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6ED725A">
            <w:pPr>
              <w:spacing w:before="0" w:after="0"/>
              <w:ind w:left="135"/>
              <w:jc w:val="left"/>
            </w:pPr>
            <w:r>
              <w:rPr>
                <w:rFonts w:ascii="Times New Roman" w:hAnsi="Times New Roman"/>
                <w:b w:val="0"/>
                <w:i w:val="0"/>
                <w:color w:val="000000"/>
                <w:sz w:val="24"/>
              </w:rPr>
              <w:t>ОБЩЕЕ КОЛИЧЕСТВО ЧАСОВ ПО ПРОГРАММЕ</w:t>
            </w:r>
          </w:p>
        </w:tc>
        <w:tc>
          <w:tcPr>
            <w:tcW w:w="1266" w:type="dxa"/>
            <w:tcMar>
              <w:top w:w="50" w:type="dxa"/>
              <w:left w:w="100" w:type="dxa"/>
            </w:tcMar>
            <w:vAlign w:val="center"/>
          </w:tcPr>
          <w:p w14:paraId="089BCEF9">
            <w:pPr>
              <w:spacing w:before="0" w:after="0" w:line="276" w:lineRule="auto"/>
              <w:ind w:left="135"/>
              <w:jc w:val="center"/>
            </w:pPr>
            <w:r>
              <w:rPr>
                <w:rFonts w:ascii="Times New Roman" w:hAnsi="Times New Roman"/>
                <w:b w:val="0"/>
                <w:i w:val="0"/>
                <w:color w:val="000000"/>
                <w:sz w:val="24"/>
              </w:rPr>
              <w:t xml:space="preserve"> 102 </w:t>
            </w:r>
          </w:p>
        </w:tc>
        <w:tc>
          <w:tcPr>
            <w:tcW w:w="1499" w:type="dxa"/>
            <w:tcMar>
              <w:top w:w="50" w:type="dxa"/>
              <w:left w:w="100" w:type="dxa"/>
            </w:tcMar>
            <w:vAlign w:val="center"/>
          </w:tcPr>
          <w:p w14:paraId="251989A8">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14:paraId="59E88493">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4CD2B354">
            <w:pPr>
              <w:jc w:val="left"/>
            </w:pPr>
          </w:p>
        </w:tc>
      </w:tr>
    </w:tbl>
    <w:p w14:paraId="088535AF">
      <w:pPr>
        <w:sectPr>
          <w:pgSz w:w="16383" w:h="11906" w:orient="landscape"/>
          <w:cols w:space="720" w:num="1"/>
        </w:sectPr>
      </w:pPr>
    </w:p>
    <w:p w14:paraId="5D6E9502">
      <w:pPr>
        <w:spacing w:before="0" w:after="0"/>
        <w:ind w:left="120"/>
        <w:jc w:val="left"/>
      </w:pPr>
      <w:r>
        <w:rPr>
          <w:rFonts w:ascii="Times New Roman" w:hAnsi="Times New Roman"/>
          <w:b/>
          <w:i w:val="0"/>
          <w:color w:val="000000"/>
          <w:sz w:val="28"/>
        </w:rPr>
        <w:t xml:space="preserve"> 11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35"/>
        <w:gridCol w:w="4349"/>
        <w:gridCol w:w="1142"/>
        <w:gridCol w:w="1274"/>
        <w:gridCol w:w="1354"/>
        <w:gridCol w:w="961"/>
        <w:gridCol w:w="2981"/>
      </w:tblGrid>
      <w:tr w14:paraId="525359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vMerge w:val="restart"/>
            <w:tcMar>
              <w:top w:w="50" w:type="dxa"/>
              <w:left w:w="100" w:type="dxa"/>
            </w:tcMar>
            <w:vAlign w:val="center"/>
          </w:tcPr>
          <w:p w14:paraId="0881FD94">
            <w:pPr>
              <w:spacing w:before="0" w:after="0"/>
              <w:ind w:left="135"/>
              <w:jc w:val="left"/>
            </w:pPr>
            <w:r>
              <w:rPr>
                <w:rFonts w:ascii="Times New Roman" w:hAnsi="Times New Roman"/>
                <w:b/>
                <w:i w:val="0"/>
                <w:color w:val="000000"/>
                <w:sz w:val="24"/>
              </w:rPr>
              <w:t xml:space="preserve">№ п/п </w:t>
            </w:r>
          </w:p>
          <w:p w14:paraId="15AB7160">
            <w:pPr>
              <w:spacing w:before="0" w:after="0"/>
              <w:ind w:left="135"/>
              <w:jc w:val="left"/>
            </w:pPr>
          </w:p>
        </w:tc>
        <w:tc>
          <w:tcPr>
            <w:tcW w:w="3285" w:type="dxa"/>
            <w:vMerge w:val="restart"/>
            <w:tcMar>
              <w:top w:w="50" w:type="dxa"/>
              <w:left w:w="100" w:type="dxa"/>
            </w:tcMar>
            <w:vAlign w:val="center"/>
          </w:tcPr>
          <w:p w14:paraId="602E703F">
            <w:pPr>
              <w:spacing w:before="0" w:after="0"/>
              <w:ind w:left="135"/>
              <w:jc w:val="left"/>
            </w:pPr>
            <w:r>
              <w:rPr>
                <w:rFonts w:ascii="Times New Roman" w:hAnsi="Times New Roman"/>
                <w:b/>
                <w:i w:val="0"/>
                <w:color w:val="000000"/>
                <w:sz w:val="24"/>
              </w:rPr>
              <w:t xml:space="preserve">Тема урока </w:t>
            </w:r>
          </w:p>
          <w:p w14:paraId="68A1E857">
            <w:pPr>
              <w:spacing w:before="0" w:after="0"/>
              <w:ind w:left="135"/>
              <w:jc w:val="left"/>
            </w:pPr>
          </w:p>
        </w:tc>
        <w:tc>
          <w:tcPr>
            <w:tcW w:w="0" w:type="auto"/>
            <w:gridSpan w:val="3"/>
            <w:tcMar>
              <w:top w:w="50" w:type="dxa"/>
              <w:left w:w="100" w:type="dxa"/>
            </w:tcMar>
            <w:vAlign w:val="center"/>
          </w:tcPr>
          <w:p w14:paraId="4E4C1979">
            <w:pPr>
              <w:spacing w:before="0" w:after="0"/>
              <w:ind w:left="0"/>
              <w:jc w:val="left"/>
            </w:pPr>
            <w:r>
              <w:rPr>
                <w:rFonts w:ascii="Times New Roman" w:hAnsi="Times New Roman"/>
                <w:b/>
                <w:i w:val="0"/>
                <w:color w:val="000000"/>
                <w:sz w:val="24"/>
              </w:rPr>
              <w:t>Количество часов</w:t>
            </w:r>
          </w:p>
        </w:tc>
        <w:tc>
          <w:tcPr>
            <w:tcW w:w="1128" w:type="dxa"/>
            <w:vMerge w:val="restart"/>
            <w:tcMar>
              <w:top w:w="50" w:type="dxa"/>
              <w:left w:w="100" w:type="dxa"/>
            </w:tcMar>
            <w:vAlign w:val="center"/>
          </w:tcPr>
          <w:p w14:paraId="2C7F0A66">
            <w:pPr>
              <w:spacing w:before="0" w:after="0"/>
              <w:ind w:left="135"/>
              <w:jc w:val="left"/>
            </w:pPr>
            <w:r>
              <w:rPr>
                <w:rFonts w:ascii="Times New Roman" w:hAnsi="Times New Roman"/>
                <w:b/>
                <w:i w:val="0"/>
                <w:color w:val="000000"/>
                <w:sz w:val="24"/>
              </w:rPr>
              <w:t xml:space="preserve">Дата изучения </w:t>
            </w:r>
          </w:p>
          <w:p w14:paraId="3EA8545E">
            <w:pPr>
              <w:spacing w:before="0" w:after="0"/>
              <w:ind w:left="135"/>
              <w:jc w:val="left"/>
            </w:pPr>
          </w:p>
        </w:tc>
        <w:tc>
          <w:tcPr>
            <w:tcW w:w="1943" w:type="dxa"/>
            <w:vMerge w:val="restart"/>
            <w:tcMar>
              <w:top w:w="50" w:type="dxa"/>
              <w:left w:w="100" w:type="dxa"/>
            </w:tcMar>
            <w:vAlign w:val="center"/>
          </w:tcPr>
          <w:p w14:paraId="224B5572">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33C8021A">
            <w:pPr>
              <w:spacing w:before="0" w:after="0"/>
              <w:ind w:left="135"/>
              <w:jc w:val="left"/>
            </w:pPr>
          </w:p>
        </w:tc>
      </w:tr>
      <w:tr w14:paraId="426F83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68BB7A8D">
            <w:pPr>
              <w:jc w:val="left"/>
            </w:pPr>
          </w:p>
        </w:tc>
        <w:tc>
          <w:tcPr>
            <w:tcW w:w="0" w:type="auto"/>
            <w:vMerge w:val="continue"/>
            <w:tcBorders>
              <w:top w:val="nil"/>
            </w:tcBorders>
            <w:tcMar>
              <w:top w:w="50" w:type="dxa"/>
              <w:left w:w="100" w:type="dxa"/>
            </w:tcMar>
          </w:tcPr>
          <w:p w14:paraId="4D934993">
            <w:pPr>
              <w:jc w:val="left"/>
            </w:pPr>
          </w:p>
        </w:tc>
        <w:tc>
          <w:tcPr>
            <w:tcW w:w="802" w:type="dxa"/>
            <w:tcMar>
              <w:top w:w="50" w:type="dxa"/>
              <w:left w:w="100" w:type="dxa"/>
            </w:tcMar>
            <w:vAlign w:val="center"/>
          </w:tcPr>
          <w:p w14:paraId="1906A54E">
            <w:pPr>
              <w:spacing w:before="0" w:after="0"/>
              <w:ind w:left="135"/>
              <w:jc w:val="left"/>
            </w:pPr>
            <w:r>
              <w:rPr>
                <w:rFonts w:ascii="Times New Roman" w:hAnsi="Times New Roman"/>
                <w:b/>
                <w:i w:val="0"/>
                <w:color w:val="000000"/>
                <w:sz w:val="24"/>
              </w:rPr>
              <w:t xml:space="preserve">Всего </w:t>
            </w:r>
          </w:p>
          <w:p w14:paraId="14484EF0">
            <w:pPr>
              <w:spacing w:before="0" w:after="0"/>
              <w:ind w:left="135"/>
              <w:jc w:val="left"/>
            </w:pPr>
          </w:p>
        </w:tc>
        <w:tc>
          <w:tcPr>
            <w:tcW w:w="1495" w:type="dxa"/>
            <w:tcMar>
              <w:top w:w="50" w:type="dxa"/>
              <w:left w:w="100" w:type="dxa"/>
            </w:tcMar>
            <w:vAlign w:val="center"/>
          </w:tcPr>
          <w:p w14:paraId="71CEA853">
            <w:pPr>
              <w:spacing w:before="0" w:after="0"/>
              <w:ind w:left="135"/>
              <w:jc w:val="left"/>
            </w:pPr>
            <w:r>
              <w:rPr>
                <w:rFonts w:ascii="Times New Roman" w:hAnsi="Times New Roman"/>
                <w:b/>
                <w:i w:val="0"/>
                <w:color w:val="000000"/>
                <w:sz w:val="24"/>
              </w:rPr>
              <w:t xml:space="preserve">Контрольные работы </w:t>
            </w:r>
          </w:p>
          <w:p w14:paraId="7A11F07A">
            <w:pPr>
              <w:spacing w:before="0" w:after="0"/>
              <w:ind w:left="135"/>
              <w:jc w:val="left"/>
            </w:pPr>
          </w:p>
        </w:tc>
        <w:tc>
          <w:tcPr>
            <w:tcW w:w="1597" w:type="dxa"/>
            <w:tcMar>
              <w:top w:w="50" w:type="dxa"/>
              <w:left w:w="100" w:type="dxa"/>
            </w:tcMar>
            <w:vAlign w:val="center"/>
          </w:tcPr>
          <w:p w14:paraId="35F915CB">
            <w:pPr>
              <w:spacing w:before="0" w:after="0"/>
              <w:ind w:left="135"/>
              <w:jc w:val="left"/>
            </w:pPr>
            <w:r>
              <w:rPr>
                <w:rFonts w:ascii="Times New Roman" w:hAnsi="Times New Roman"/>
                <w:b/>
                <w:i w:val="0"/>
                <w:color w:val="000000"/>
                <w:sz w:val="24"/>
              </w:rPr>
              <w:t xml:space="preserve">Практические работы </w:t>
            </w:r>
          </w:p>
          <w:p w14:paraId="6FBE3A4F">
            <w:pPr>
              <w:spacing w:before="0" w:after="0"/>
              <w:ind w:left="135"/>
              <w:jc w:val="left"/>
            </w:pPr>
          </w:p>
        </w:tc>
        <w:tc>
          <w:tcPr>
            <w:tcW w:w="0" w:type="auto"/>
            <w:vMerge w:val="continue"/>
            <w:tcBorders>
              <w:top w:val="nil"/>
            </w:tcBorders>
            <w:tcMar>
              <w:top w:w="50" w:type="dxa"/>
              <w:left w:w="100" w:type="dxa"/>
            </w:tcMar>
          </w:tcPr>
          <w:p w14:paraId="436F458C">
            <w:pPr>
              <w:jc w:val="left"/>
            </w:pPr>
          </w:p>
        </w:tc>
        <w:tc>
          <w:tcPr>
            <w:tcW w:w="0" w:type="auto"/>
            <w:vMerge w:val="continue"/>
            <w:tcBorders>
              <w:top w:val="nil"/>
            </w:tcBorders>
            <w:tcMar>
              <w:top w:w="50" w:type="dxa"/>
              <w:left w:w="100" w:type="dxa"/>
            </w:tcMar>
          </w:tcPr>
          <w:p w14:paraId="2DD816F3">
            <w:pPr>
              <w:jc w:val="left"/>
            </w:pPr>
          </w:p>
        </w:tc>
      </w:tr>
      <w:tr w14:paraId="247773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67549DF6">
            <w:pPr>
              <w:spacing w:before="0" w:after="0"/>
              <w:ind w:left="0"/>
              <w:jc w:val="left"/>
            </w:pPr>
            <w:r>
              <w:rPr>
                <w:rFonts w:ascii="Times New Roman" w:hAnsi="Times New Roman"/>
                <w:b w:val="0"/>
                <w:i w:val="0"/>
                <w:color w:val="000000"/>
                <w:sz w:val="24"/>
              </w:rPr>
              <w:t>1</w:t>
            </w:r>
          </w:p>
        </w:tc>
        <w:tc>
          <w:tcPr>
            <w:tcW w:w="3285" w:type="dxa"/>
            <w:tcMar>
              <w:top w:w="50" w:type="dxa"/>
              <w:left w:w="100" w:type="dxa"/>
            </w:tcMar>
            <w:vAlign w:val="center"/>
          </w:tcPr>
          <w:p w14:paraId="17BD14AD">
            <w:pPr>
              <w:spacing w:before="0" w:after="0"/>
              <w:ind w:left="135"/>
              <w:jc w:val="left"/>
            </w:pPr>
            <w:r>
              <w:rPr>
                <w:rFonts w:ascii="Times New Roman" w:hAnsi="Times New Roman"/>
                <w:b w:val="0"/>
                <w:i w:val="0"/>
                <w:color w:val="000000"/>
                <w:sz w:val="24"/>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14:paraId="2D87E8C7">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1B7C2A74">
            <w:pPr>
              <w:spacing w:before="0" w:after="0" w:line="276" w:lineRule="auto"/>
              <w:ind w:left="135"/>
              <w:jc w:val="center"/>
            </w:pPr>
          </w:p>
        </w:tc>
        <w:tc>
          <w:tcPr>
            <w:tcW w:w="1597" w:type="dxa"/>
            <w:tcMar>
              <w:top w:w="50" w:type="dxa"/>
              <w:left w:w="100" w:type="dxa"/>
            </w:tcMar>
            <w:vAlign w:val="center"/>
          </w:tcPr>
          <w:p w14:paraId="5E55165D">
            <w:pPr>
              <w:spacing w:before="0" w:after="0" w:line="276" w:lineRule="auto"/>
              <w:ind w:left="135"/>
              <w:jc w:val="center"/>
            </w:pPr>
          </w:p>
        </w:tc>
        <w:tc>
          <w:tcPr>
            <w:tcW w:w="1128" w:type="dxa"/>
            <w:tcMar>
              <w:top w:w="50" w:type="dxa"/>
              <w:left w:w="100" w:type="dxa"/>
            </w:tcMar>
            <w:vAlign w:val="center"/>
          </w:tcPr>
          <w:p w14:paraId="3D0A20DF">
            <w:pPr>
              <w:spacing w:before="0" w:after="0"/>
              <w:ind w:left="135"/>
              <w:jc w:val="left"/>
            </w:pPr>
          </w:p>
        </w:tc>
        <w:tc>
          <w:tcPr>
            <w:tcW w:w="1943" w:type="dxa"/>
            <w:tcMar>
              <w:top w:w="50" w:type="dxa"/>
              <w:left w:w="100" w:type="dxa"/>
            </w:tcMar>
            <w:vAlign w:val="center"/>
          </w:tcPr>
          <w:p w14:paraId="62A50A8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"https://m.edsoo.ru/95e95939" \h </w:instrText>
            </w:r>
            <w:r>
              <w:fldChar w:fldCharType="separate"/>
            </w:r>
            <w:r>
              <w:rPr>
                <w:rFonts w:ascii="Times New Roman" w:hAnsi="Times New Roman"/>
                <w:b w:val="0"/>
                <w:i w:val="0"/>
                <w:color w:val="0000FF"/>
                <w:sz w:val="22"/>
                <w:u w:val="single"/>
              </w:rPr>
              <w:t>https://m.edsoo.ru/95e95939</w:t>
            </w:r>
            <w:r>
              <w:rPr>
                <w:rFonts w:ascii="Times New Roman" w:hAnsi="Times New Roman"/>
                <w:b w:val="0"/>
                <w:i w:val="0"/>
                <w:color w:val="0000FF"/>
                <w:sz w:val="22"/>
                <w:u w:val="single"/>
              </w:rPr>
              <w:fldChar w:fldCharType="end"/>
            </w:r>
          </w:p>
        </w:tc>
      </w:tr>
      <w:tr w14:paraId="103F9A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003ECD53">
            <w:pPr>
              <w:spacing w:before="0" w:after="0"/>
              <w:ind w:left="0"/>
              <w:jc w:val="left"/>
            </w:pPr>
            <w:r>
              <w:rPr>
                <w:rFonts w:ascii="Times New Roman" w:hAnsi="Times New Roman"/>
                <w:b w:val="0"/>
                <w:i w:val="0"/>
                <w:color w:val="000000"/>
                <w:sz w:val="24"/>
              </w:rPr>
              <w:t>2</w:t>
            </w:r>
          </w:p>
        </w:tc>
        <w:tc>
          <w:tcPr>
            <w:tcW w:w="3285" w:type="dxa"/>
            <w:tcMar>
              <w:top w:w="50" w:type="dxa"/>
              <w:left w:w="100" w:type="dxa"/>
            </w:tcMar>
            <w:vAlign w:val="center"/>
          </w:tcPr>
          <w:p w14:paraId="5E837D47">
            <w:pPr>
              <w:spacing w:before="0" w:after="0"/>
              <w:ind w:left="135"/>
              <w:jc w:val="left"/>
            </w:pPr>
            <w:r>
              <w:rPr>
                <w:rFonts w:ascii="Times New Roman" w:hAnsi="Times New Roman"/>
                <w:b w:val="0"/>
                <w:i w:val="0"/>
                <w:color w:val="000000"/>
                <w:sz w:val="24"/>
              </w:rPr>
              <w:t>Своеобразие сюжета повести А.И. Куприна "Олеся". Художественное мастерство писателя</w:t>
            </w:r>
          </w:p>
        </w:tc>
        <w:tc>
          <w:tcPr>
            <w:tcW w:w="802" w:type="dxa"/>
            <w:tcMar>
              <w:top w:w="50" w:type="dxa"/>
              <w:left w:w="100" w:type="dxa"/>
            </w:tcMar>
            <w:vAlign w:val="center"/>
          </w:tcPr>
          <w:p w14:paraId="08333724">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40DFC283">
            <w:pPr>
              <w:spacing w:before="0" w:after="0" w:line="276" w:lineRule="auto"/>
              <w:ind w:left="135"/>
              <w:jc w:val="center"/>
            </w:pPr>
          </w:p>
        </w:tc>
        <w:tc>
          <w:tcPr>
            <w:tcW w:w="1597" w:type="dxa"/>
            <w:tcMar>
              <w:top w:w="50" w:type="dxa"/>
              <w:left w:w="100" w:type="dxa"/>
            </w:tcMar>
            <w:vAlign w:val="center"/>
          </w:tcPr>
          <w:p w14:paraId="67663A3E">
            <w:pPr>
              <w:spacing w:before="0" w:after="0" w:line="276" w:lineRule="auto"/>
              <w:ind w:left="135"/>
              <w:jc w:val="center"/>
            </w:pPr>
          </w:p>
        </w:tc>
        <w:tc>
          <w:tcPr>
            <w:tcW w:w="1128" w:type="dxa"/>
            <w:tcMar>
              <w:top w:w="50" w:type="dxa"/>
              <w:left w:w="100" w:type="dxa"/>
            </w:tcMar>
            <w:vAlign w:val="center"/>
          </w:tcPr>
          <w:p w14:paraId="2D5BF0E9">
            <w:pPr>
              <w:spacing w:before="0" w:after="0"/>
              <w:ind w:left="135"/>
              <w:jc w:val="left"/>
            </w:pPr>
          </w:p>
        </w:tc>
        <w:tc>
          <w:tcPr>
            <w:tcW w:w="1943" w:type="dxa"/>
            <w:tcMar>
              <w:top w:w="50" w:type="dxa"/>
              <w:left w:w="100" w:type="dxa"/>
            </w:tcMar>
            <w:vAlign w:val="center"/>
          </w:tcPr>
          <w:p w14:paraId="49B79A8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"https://m.edsoo.ru/27520b55" \h </w:instrText>
            </w:r>
            <w:r>
              <w:fldChar w:fldCharType="separate"/>
            </w:r>
            <w:r>
              <w:rPr>
                <w:rFonts w:ascii="Times New Roman" w:hAnsi="Times New Roman"/>
                <w:b w:val="0"/>
                <w:i w:val="0"/>
                <w:color w:val="0000FF"/>
                <w:sz w:val="22"/>
                <w:u w:val="single"/>
              </w:rPr>
              <w:t>https://m.edsoo.ru/27520b55</w:t>
            </w:r>
            <w:r>
              <w:rPr>
                <w:rFonts w:ascii="Times New Roman" w:hAnsi="Times New Roman"/>
                <w:b w:val="0"/>
                <w:i w:val="0"/>
                <w:color w:val="0000FF"/>
                <w:sz w:val="22"/>
                <w:u w:val="single"/>
              </w:rPr>
              <w:fldChar w:fldCharType="end"/>
            </w:r>
          </w:p>
        </w:tc>
      </w:tr>
      <w:tr w14:paraId="519391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16EE671E">
            <w:pPr>
              <w:spacing w:before="0" w:after="0"/>
              <w:ind w:left="0"/>
              <w:jc w:val="left"/>
            </w:pPr>
            <w:r>
              <w:rPr>
                <w:rFonts w:ascii="Times New Roman" w:hAnsi="Times New Roman"/>
                <w:b w:val="0"/>
                <w:i w:val="0"/>
                <w:color w:val="000000"/>
                <w:sz w:val="24"/>
              </w:rPr>
              <w:t>3</w:t>
            </w:r>
          </w:p>
        </w:tc>
        <w:tc>
          <w:tcPr>
            <w:tcW w:w="3285" w:type="dxa"/>
            <w:tcMar>
              <w:top w:w="50" w:type="dxa"/>
              <w:left w:w="100" w:type="dxa"/>
            </w:tcMar>
            <w:vAlign w:val="center"/>
          </w:tcPr>
          <w:p w14:paraId="21AACFC0">
            <w:pPr>
              <w:spacing w:before="0" w:after="0"/>
              <w:ind w:left="135"/>
              <w:jc w:val="left"/>
            </w:pPr>
            <w:r>
              <w:rPr>
                <w:rFonts w:ascii="Times New Roman" w:hAnsi="Times New Roman"/>
                <w:b w:val="0"/>
                <w:i w:val="0"/>
                <w:color w:val="000000"/>
                <w:sz w:val="24"/>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14:paraId="2007806C">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2287FDE0">
            <w:pPr>
              <w:spacing w:before="0" w:after="0" w:line="276" w:lineRule="auto"/>
              <w:ind w:left="135"/>
              <w:jc w:val="center"/>
            </w:pPr>
          </w:p>
        </w:tc>
        <w:tc>
          <w:tcPr>
            <w:tcW w:w="1597" w:type="dxa"/>
            <w:tcMar>
              <w:top w:w="50" w:type="dxa"/>
              <w:left w:w="100" w:type="dxa"/>
            </w:tcMar>
            <w:vAlign w:val="center"/>
          </w:tcPr>
          <w:p w14:paraId="4C645AF9">
            <w:pPr>
              <w:spacing w:before="0" w:after="0" w:line="276" w:lineRule="auto"/>
              <w:ind w:left="135"/>
              <w:jc w:val="center"/>
            </w:pPr>
          </w:p>
        </w:tc>
        <w:tc>
          <w:tcPr>
            <w:tcW w:w="1128" w:type="dxa"/>
            <w:tcMar>
              <w:top w:w="50" w:type="dxa"/>
              <w:left w:w="100" w:type="dxa"/>
            </w:tcMar>
            <w:vAlign w:val="center"/>
          </w:tcPr>
          <w:p w14:paraId="3CD5627B">
            <w:pPr>
              <w:spacing w:before="0" w:after="0"/>
              <w:ind w:left="135"/>
              <w:jc w:val="left"/>
            </w:pPr>
          </w:p>
        </w:tc>
        <w:tc>
          <w:tcPr>
            <w:tcW w:w="1943" w:type="dxa"/>
            <w:tcMar>
              <w:top w:w="50" w:type="dxa"/>
              <w:left w:w="100" w:type="dxa"/>
            </w:tcMar>
            <w:vAlign w:val="center"/>
          </w:tcPr>
          <w:p w14:paraId="27D37193">
            <w:pPr>
              <w:spacing w:before="0" w:after="0"/>
              <w:ind w:left="135"/>
              <w:jc w:val="left"/>
            </w:pPr>
            <w:r>
              <w:rPr>
                <w:rFonts w:ascii="Times New Roman" w:hAnsi="Times New Roman"/>
                <w:b w:val="0"/>
                <w:i w:val="0"/>
                <w:color w:val="000000"/>
                <w:sz w:val="24"/>
              </w:rPr>
              <w:t>Библиотека ЦОК ttps://m.edsoo.ru/23c10265</w:t>
            </w:r>
          </w:p>
        </w:tc>
      </w:tr>
      <w:tr w14:paraId="4C2CBA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2DEE6BA6">
            <w:pPr>
              <w:spacing w:before="0" w:after="0"/>
              <w:ind w:left="0"/>
              <w:jc w:val="left"/>
            </w:pPr>
            <w:r>
              <w:rPr>
                <w:rFonts w:ascii="Times New Roman" w:hAnsi="Times New Roman"/>
                <w:b w:val="0"/>
                <w:i w:val="0"/>
                <w:color w:val="000000"/>
                <w:sz w:val="24"/>
              </w:rPr>
              <w:t>4</w:t>
            </w:r>
          </w:p>
        </w:tc>
        <w:tc>
          <w:tcPr>
            <w:tcW w:w="3285" w:type="dxa"/>
            <w:tcMar>
              <w:top w:w="50" w:type="dxa"/>
              <w:left w:w="100" w:type="dxa"/>
            </w:tcMar>
            <w:vAlign w:val="center"/>
          </w:tcPr>
          <w:p w14:paraId="641F3E97">
            <w:pPr>
              <w:spacing w:before="0" w:after="0"/>
              <w:ind w:left="135"/>
              <w:jc w:val="left"/>
            </w:pPr>
            <w:r>
              <w:rPr>
                <w:rFonts w:ascii="Times New Roman" w:hAnsi="Times New Roman"/>
                <w:b w:val="0"/>
                <w:i w:val="0"/>
                <w:color w:val="000000"/>
                <w:sz w:val="24"/>
              </w:rPr>
              <w:t>Проблематика рассказа Л.Н.Андреева «Большой шлем». Трагическое мироощущение автора</w:t>
            </w:r>
          </w:p>
        </w:tc>
        <w:tc>
          <w:tcPr>
            <w:tcW w:w="802" w:type="dxa"/>
            <w:tcMar>
              <w:top w:w="50" w:type="dxa"/>
              <w:left w:w="100" w:type="dxa"/>
            </w:tcMar>
            <w:vAlign w:val="center"/>
          </w:tcPr>
          <w:p w14:paraId="49308138">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116FCD2D">
            <w:pPr>
              <w:spacing w:before="0" w:after="0" w:line="276" w:lineRule="auto"/>
              <w:ind w:left="135"/>
              <w:jc w:val="center"/>
            </w:pPr>
          </w:p>
        </w:tc>
        <w:tc>
          <w:tcPr>
            <w:tcW w:w="1597" w:type="dxa"/>
            <w:tcMar>
              <w:top w:w="50" w:type="dxa"/>
              <w:left w:w="100" w:type="dxa"/>
            </w:tcMar>
            <w:vAlign w:val="center"/>
          </w:tcPr>
          <w:p w14:paraId="5A060236">
            <w:pPr>
              <w:spacing w:before="0" w:after="0" w:line="276" w:lineRule="auto"/>
              <w:ind w:left="135"/>
              <w:jc w:val="center"/>
            </w:pPr>
          </w:p>
        </w:tc>
        <w:tc>
          <w:tcPr>
            <w:tcW w:w="1128" w:type="dxa"/>
            <w:tcMar>
              <w:top w:w="50" w:type="dxa"/>
              <w:left w:w="100" w:type="dxa"/>
            </w:tcMar>
            <w:vAlign w:val="center"/>
          </w:tcPr>
          <w:p w14:paraId="6059FAC1">
            <w:pPr>
              <w:spacing w:before="0" w:after="0"/>
              <w:ind w:left="135"/>
              <w:jc w:val="left"/>
            </w:pPr>
          </w:p>
        </w:tc>
        <w:tc>
          <w:tcPr>
            <w:tcW w:w="1943" w:type="dxa"/>
            <w:tcMar>
              <w:top w:w="50" w:type="dxa"/>
              <w:left w:w="100" w:type="dxa"/>
            </w:tcMar>
            <w:vAlign w:val="center"/>
          </w:tcPr>
          <w:p w14:paraId="6B3ECFA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"https://m.edsoo.ru/acd14599" \h </w:instrText>
            </w:r>
            <w:r>
              <w:fldChar w:fldCharType="separate"/>
            </w:r>
            <w:r>
              <w:rPr>
                <w:rFonts w:ascii="Times New Roman" w:hAnsi="Times New Roman"/>
                <w:b w:val="0"/>
                <w:i w:val="0"/>
                <w:color w:val="0000FF"/>
                <w:sz w:val="22"/>
                <w:u w:val="single"/>
              </w:rPr>
              <w:t>https://m.edsoo.ru/acd14599</w:t>
            </w:r>
            <w:r>
              <w:rPr>
                <w:rFonts w:ascii="Times New Roman" w:hAnsi="Times New Roman"/>
                <w:b w:val="0"/>
                <w:i w:val="0"/>
                <w:color w:val="0000FF"/>
                <w:sz w:val="22"/>
                <w:u w:val="single"/>
              </w:rPr>
              <w:fldChar w:fldCharType="end"/>
            </w:r>
          </w:p>
        </w:tc>
      </w:tr>
      <w:tr w14:paraId="684E61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529E4CD7">
            <w:pPr>
              <w:spacing w:before="0" w:after="0"/>
              <w:ind w:left="0"/>
              <w:jc w:val="left"/>
            </w:pPr>
            <w:r>
              <w:rPr>
                <w:rFonts w:ascii="Times New Roman" w:hAnsi="Times New Roman"/>
                <w:b w:val="0"/>
                <w:i w:val="0"/>
                <w:color w:val="000000"/>
                <w:sz w:val="24"/>
              </w:rPr>
              <w:t>5</w:t>
            </w:r>
          </w:p>
        </w:tc>
        <w:tc>
          <w:tcPr>
            <w:tcW w:w="3285" w:type="dxa"/>
            <w:tcMar>
              <w:top w:w="50" w:type="dxa"/>
              <w:left w:w="100" w:type="dxa"/>
            </w:tcMar>
            <w:vAlign w:val="center"/>
          </w:tcPr>
          <w:p w14:paraId="338676BB">
            <w:pPr>
              <w:spacing w:before="0" w:after="0"/>
              <w:ind w:left="135"/>
              <w:jc w:val="left"/>
            </w:pPr>
            <w:r>
              <w:rPr>
                <w:rFonts w:ascii="Times New Roman" w:hAnsi="Times New Roman"/>
                <w:b w:val="0"/>
                <w:i w:val="0"/>
                <w:color w:val="000000"/>
                <w:sz w:val="24"/>
              </w:rPr>
              <w:t>Основные этапы жизни и творчества М.Горького. Романтический пафос и суровая правда рассказов писателя</w:t>
            </w:r>
          </w:p>
        </w:tc>
        <w:tc>
          <w:tcPr>
            <w:tcW w:w="802" w:type="dxa"/>
            <w:tcMar>
              <w:top w:w="50" w:type="dxa"/>
              <w:left w:w="100" w:type="dxa"/>
            </w:tcMar>
            <w:vAlign w:val="center"/>
          </w:tcPr>
          <w:p w14:paraId="39969AEF">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0D979F45">
            <w:pPr>
              <w:spacing w:before="0" w:after="0" w:line="276" w:lineRule="auto"/>
              <w:ind w:left="135"/>
              <w:jc w:val="center"/>
            </w:pPr>
          </w:p>
        </w:tc>
        <w:tc>
          <w:tcPr>
            <w:tcW w:w="1597" w:type="dxa"/>
            <w:tcMar>
              <w:top w:w="50" w:type="dxa"/>
              <w:left w:w="100" w:type="dxa"/>
            </w:tcMar>
            <w:vAlign w:val="center"/>
          </w:tcPr>
          <w:p w14:paraId="13728930">
            <w:pPr>
              <w:spacing w:before="0" w:after="0" w:line="276" w:lineRule="auto"/>
              <w:ind w:left="135"/>
              <w:jc w:val="center"/>
            </w:pPr>
          </w:p>
        </w:tc>
        <w:tc>
          <w:tcPr>
            <w:tcW w:w="1128" w:type="dxa"/>
            <w:tcMar>
              <w:top w:w="50" w:type="dxa"/>
              <w:left w:w="100" w:type="dxa"/>
            </w:tcMar>
            <w:vAlign w:val="center"/>
          </w:tcPr>
          <w:p w14:paraId="7CE3613A">
            <w:pPr>
              <w:spacing w:before="0" w:after="0"/>
              <w:ind w:left="135"/>
              <w:jc w:val="left"/>
            </w:pPr>
          </w:p>
        </w:tc>
        <w:tc>
          <w:tcPr>
            <w:tcW w:w="1943" w:type="dxa"/>
            <w:tcMar>
              <w:top w:w="50" w:type="dxa"/>
              <w:left w:w="100" w:type="dxa"/>
            </w:tcMar>
            <w:vAlign w:val="center"/>
          </w:tcPr>
          <w:p w14:paraId="3205C92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"https://m.edsoo.ru/01a2c7af" \h </w:instrText>
            </w:r>
            <w:r>
              <w:fldChar w:fldCharType="separate"/>
            </w:r>
            <w:r>
              <w:rPr>
                <w:rFonts w:ascii="Times New Roman" w:hAnsi="Times New Roman"/>
                <w:b w:val="0"/>
                <w:i w:val="0"/>
                <w:color w:val="0000FF"/>
                <w:sz w:val="22"/>
                <w:u w:val="single"/>
              </w:rPr>
              <w:t>https://m.edsoo.ru/01a2c7af</w:t>
            </w:r>
            <w:r>
              <w:rPr>
                <w:rFonts w:ascii="Times New Roman" w:hAnsi="Times New Roman"/>
                <w:b w:val="0"/>
                <w:i w:val="0"/>
                <w:color w:val="0000FF"/>
                <w:sz w:val="22"/>
                <w:u w:val="single"/>
              </w:rPr>
              <w:fldChar w:fldCharType="end"/>
            </w:r>
          </w:p>
        </w:tc>
      </w:tr>
      <w:tr w14:paraId="01C5F1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4C9B50BC">
            <w:pPr>
              <w:spacing w:before="0" w:after="0"/>
              <w:ind w:left="0"/>
              <w:jc w:val="left"/>
            </w:pPr>
            <w:r>
              <w:rPr>
                <w:rFonts w:ascii="Times New Roman" w:hAnsi="Times New Roman"/>
                <w:b w:val="0"/>
                <w:i w:val="0"/>
                <w:color w:val="000000"/>
                <w:sz w:val="24"/>
              </w:rPr>
              <w:t>6</w:t>
            </w:r>
          </w:p>
        </w:tc>
        <w:tc>
          <w:tcPr>
            <w:tcW w:w="3285" w:type="dxa"/>
            <w:tcMar>
              <w:top w:w="50" w:type="dxa"/>
              <w:left w:w="100" w:type="dxa"/>
            </w:tcMar>
            <w:vAlign w:val="center"/>
          </w:tcPr>
          <w:p w14:paraId="271F6A8F">
            <w:pPr>
              <w:spacing w:before="0" w:after="0"/>
              <w:ind w:left="135"/>
              <w:jc w:val="left"/>
            </w:pPr>
            <w:r>
              <w:rPr>
                <w:rFonts w:ascii="Times New Roman" w:hAnsi="Times New Roman"/>
                <w:b w:val="0"/>
                <w:i w:val="0"/>
                <w:color w:val="000000"/>
                <w:sz w:val="24"/>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14:paraId="75DBF785">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052A7737">
            <w:pPr>
              <w:spacing w:before="0" w:after="0" w:line="276" w:lineRule="auto"/>
              <w:ind w:left="135"/>
              <w:jc w:val="center"/>
            </w:pPr>
          </w:p>
        </w:tc>
        <w:tc>
          <w:tcPr>
            <w:tcW w:w="1597" w:type="dxa"/>
            <w:tcMar>
              <w:top w:w="50" w:type="dxa"/>
              <w:left w:w="100" w:type="dxa"/>
            </w:tcMar>
            <w:vAlign w:val="center"/>
          </w:tcPr>
          <w:p w14:paraId="58822F55">
            <w:pPr>
              <w:spacing w:before="0" w:after="0" w:line="276" w:lineRule="auto"/>
              <w:ind w:left="135"/>
              <w:jc w:val="center"/>
            </w:pPr>
          </w:p>
        </w:tc>
        <w:tc>
          <w:tcPr>
            <w:tcW w:w="1128" w:type="dxa"/>
            <w:tcMar>
              <w:top w:w="50" w:type="dxa"/>
              <w:left w:w="100" w:type="dxa"/>
            </w:tcMar>
            <w:vAlign w:val="center"/>
          </w:tcPr>
          <w:p w14:paraId="30F7B297">
            <w:pPr>
              <w:spacing w:before="0" w:after="0"/>
              <w:ind w:left="135"/>
              <w:jc w:val="left"/>
            </w:pPr>
          </w:p>
        </w:tc>
        <w:tc>
          <w:tcPr>
            <w:tcW w:w="1943" w:type="dxa"/>
            <w:tcMar>
              <w:top w:w="50" w:type="dxa"/>
              <w:left w:w="100" w:type="dxa"/>
            </w:tcMar>
            <w:vAlign w:val="center"/>
          </w:tcPr>
          <w:p w14:paraId="5064654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"https://m.edsoo.ru/1515426d" \h </w:instrText>
            </w:r>
            <w:r>
              <w:fldChar w:fldCharType="separate"/>
            </w:r>
            <w:r>
              <w:rPr>
                <w:rFonts w:ascii="Times New Roman" w:hAnsi="Times New Roman"/>
                <w:b w:val="0"/>
                <w:i w:val="0"/>
                <w:color w:val="0000FF"/>
                <w:sz w:val="22"/>
                <w:u w:val="single"/>
              </w:rPr>
              <w:t>https://m.edsoo.ru/1515426d</w:t>
            </w:r>
            <w:r>
              <w:rPr>
                <w:rFonts w:ascii="Times New Roman" w:hAnsi="Times New Roman"/>
                <w:b w:val="0"/>
                <w:i w:val="0"/>
                <w:color w:val="0000FF"/>
                <w:sz w:val="22"/>
                <w:u w:val="single"/>
              </w:rPr>
              <w:fldChar w:fldCharType="end"/>
            </w:r>
          </w:p>
        </w:tc>
      </w:tr>
      <w:tr w14:paraId="1A87EC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46366985">
            <w:pPr>
              <w:spacing w:before="0" w:after="0"/>
              <w:ind w:left="0"/>
              <w:jc w:val="left"/>
            </w:pPr>
            <w:r>
              <w:rPr>
                <w:rFonts w:ascii="Times New Roman" w:hAnsi="Times New Roman"/>
                <w:b w:val="0"/>
                <w:i w:val="0"/>
                <w:color w:val="000000"/>
                <w:sz w:val="24"/>
              </w:rPr>
              <w:t>7</w:t>
            </w:r>
          </w:p>
        </w:tc>
        <w:tc>
          <w:tcPr>
            <w:tcW w:w="3285" w:type="dxa"/>
            <w:tcMar>
              <w:top w:w="50" w:type="dxa"/>
              <w:left w:w="100" w:type="dxa"/>
            </w:tcMar>
            <w:vAlign w:val="center"/>
          </w:tcPr>
          <w:p w14:paraId="06938C06">
            <w:pPr>
              <w:spacing w:before="0" w:after="0"/>
              <w:ind w:left="135"/>
              <w:jc w:val="left"/>
            </w:pPr>
            <w:r>
              <w:rPr>
                <w:rFonts w:ascii="Times New Roman" w:hAnsi="Times New Roman"/>
                <w:b w:val="0"/>
                <w:i w:val="0"/>
                <w:color w:val="000000"/>
                <w:sz w:val="24"/>
              </w:rPr>
              <w:t>Тематика, проблематика, система образов драмы «На дне»</w:t>
            </w:r>
          </w:p>
        </w:tc>
        <w:tc>
          <w:tcPr>
            <w:tcW w:w="802" w:type="dxa"/>
            <w:tcMar>
              <w:top w:w="50" w:type="dxa"/>
              <w:left w:w="100" w:type="dxa"/>
            </w:tcMar>
            <w:vAlign w:val="center"/>
          </w:tcPr>
          <w:p w14:paraId="6B40CD37">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27DF7409">
            <w:pPr>
              <w:spacing w:before="0" w:after="0" w:line="276" w:lineRule="auto"/>
              <w:ind w:left="135"/>
              <w:jc w:val="center"/>
            </w:pPr>
          </w:p>
        </w:tc>
        <w:tc>
          <w:tcPr>
            <w:tcW w:w="1597" w:type="dxa"/>
            <w:tcMar>
              <w:top w:w="50" w:type="dxa"/>
              <w:left w:w="100" w:type="dxa"/>
            </w:tcMar>
            <w:vAlign w:val="center"/>
          </w:tcPr>
          <w:p w14:paraId="40B55317">
            <w:pPr>
              <w:spacing w:before="0" w:after="0" w:line="276" w:lineRule="auto"/>
              <w:ind w:left="135"/>
              <w:jc w:val="center"/>
            </w:pPr>
          </w:p>
        </w:tc>
        <w:tc>
          <w:tcPr>
            <w:tcW w:w="1128" w:type="dxa"/>
            <w:tcMar>
              <w:top w:w="50" w:type="dxa"/>
              <w:left w:w="100" w:type="dxa"/>
            </w:tcMar>
            <w:vAlign w:val="center"/>
          </w:tcPr>
          <w:p w14:paraId="6CCF50C3">
            <w:pPr>
              <w:spacing w:before="0" w:after="0"/>
              <w:ind w:left="135"/>
              <w:jc w:val="left"/>
            </w:pPr>
          </w:p>
        </w:tc>
        <w:tc>
          <w:tcPr>
            <w:tcW w:w="1943" w:type="dxa"/>
            <w:tcMar>
              <w:top w:w="50" w:type="dxa"/>
              <w:left w:w="100" w:type="dxa"/>
            </w:tcMar>
            <w:vAlign w:val="center"/>
          </w:tcPr>
          <w:p w14:paraId="3A97AEE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"https://m.edsoo.ru/d7569e76" \h </w:instrText>
            </w:r>
            <w:r>
              <w:fldChar w:fldCharType="separate"/>
            </w:r>
            <w:r>
              <w:rPr>
                <w:rFonts w:ascii="Times New Roman" w:hAnsi="Times New Roman"/>
                <w:b w:val="0"/>
                <w:i w:val="0"/>
                <w:color w:val="0000FF"/>
                <w:sz w:val="22"/>
                <w:u w:val="single"/>
              </w:rPr>
              <w:t>https://m.edsoo.ru/d7569e76</w:t>
            </w:r>
            <w:r>
              <w:rPr>
                <w:rFonts w:ascii="Times New Roman" w:hAnsi="Times New Roman"/>
                <w:b w:val="0"/>
                <w:i w:val="0"/>
                <w:color w:val="0000FF"/>
                <w:sz w:val="22"/>
                <w:u w:val="single"/>
              </w:rPr>
              <w:fldChar w:fldCharType="end"/>
            </w:r>
          </w:p>
        </w:tc>
      </w:tr>
      <w:tr w14:paraId="6176B4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0EC3FDDB">
            <w:pPr>
              <w:spacing w:before="0" w:after="0"/>
              <w:ind w:left="0"/>
              <w:jc w:val="left"/>
            </w:pPr>
            <w:r>
              <w:rPr>
                <w:rFonts w:ascii="Times New Roman" w:hAnsi="Times New Roman"/>
                <w:b w:val="0"/>
                <w:i w:val="0"/>
                <w:color w:val="000000"/>
                <w:sz w:val="24"/>
              </w:rPr>
              <w:t>8</w:t>
            </w:r>
          </w:p>
        </w:tc>
        <w:tc>
          <w:tcPr>
            <w:tcW w:w="3285" w:type="dxa"/>
            <w:tcMar>
              <w:top w:w="50" w:type="dxa"/>
              <w:left w:w="100" w:type="dxa"/>
            </w:tcMar>
            <w:vAlign w:val="center"/>
          </w:tcPr>
          <w:p w14:paraId="21701565">
            <w:pPr>
              <w:spacing w:before="0" w:after="0"/>
              <w:ind w:left="135"/>
              <w:jc w:val="left"/>
            </w:pPr>
            <w:r>
              <w:rPr>
                <w:rFonts w:ascii="Times New Roman" w:hAnsi="Times New Roman"/>
                <w:b w:val="0"/>
                <w:i w:val="0"/>
                <w:color w:val="000000"/>
                <w:sz w:val="24"/>
              </w:rPr>
              <w:t>«Три правды» в пьесе "На дне" и их трагическое столкновение</w:t>
            </w:r>
          </w:p>
        </w:tc>
        <w:tc>
          <w:tcPr>
            <w:tcW w:w="802" w:type="dxa"/>
            <w:tcMar>
              <w:top w:w="50" w:type="dxa"/>
              <w:left w:w="100" w:type="dxa"/>
            </w:tcMar>
            <w:vAlign w:val="center"/>
          </w:tcPr>
          <w:p w14:paraId="6B49F675">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0894098D">
            <w:pPr>
              <w:spacing w:before="0" w:after="0" w:line="276" w:lineRule="auto"/>
              <w:ind w:left="135"/>
              <w:jc w:val="center"/>
            </w:pPr>
          </w:p>
        </w:tc>
        <w:tc>
          <w:tcPr>
            <w:tcW w:w="1597" w:type="dxa"/>
            <w:tcMar>
              <w:top w:w="50" w:type="dxa"/>
              <w:left w:w="100" w:type="dxa"/>
            </w:tcMar>
            <w:vAlign w:val="center"/>
          </w:tcPr>
          <w:p w14:paraId="521A6874">
            <w:pPr>
              <w:spacing w:before="0" w:after="0" w:line="276" w:lineRule="auto"/>
              <w:ind w:left="135"/>
              <w:jc w:val="center"/>
            </w:pPr>
          </w:p>
        </w:tc>
        <w:tc>
          <w:tcPr>
            <w:tcW w:w="1128" w:type="dxa"/>
            <w:tcMar>
              <w:top w:w="50" w:type="dxa"/>
              <w:left w:w="100" w:type="dxa"/>
            </w:tcMar>
            <w:vAlign w:val="center"/>
          </w:tcPr>
          <w:p w14:paraId="65AF1445">
            <w:pPr>
              <w:spacing w:before="0" w:after="0"/>
              <w:ind w:left="135"/>
              <w:jc w:val="left"/>
            </w:pPr>
          </w:p>
        </w:tc>
        <w:tc>
          <w:tcPr>
            <w:tcW w:w="1943" w:type="dxa"/>
            <w:tcMar>
              <w:top w:w="50" w:type="dxa"/>
              <w:left w:w="100" w:type="dxa"/>
            </w:tcMar>
            <w:vAlign w:val="center"/>
          </w:tcPr>
          <w:p w14:paraId="6236664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"https://m.edsoo.ru/f75ced78" \h </w:instrText>
            </w:r>
            <w:r>
              <w:fldChar w:fldCharType="separate"/>
            </w:r>
            <w:r>
              <w:rPr>
                <w:rFonts w:ascii="Times New Roman" w:hAnsi="Times New Roman"/>
                <w:b w:val="0"/>
                <w:i w:val="0"/>
                <w:color w:val="0000FF"/>
                <w:sz w:val="22"/>
                <w:u w:val="single"/>
              </w:rPr>
              <w:t>https://m.edsoo.ru/f75ced78</w:t>
            </w:r>
            <w:r>
              <w:rPr>
                <w:rFonts w:ascii="Times New Roman" w:hAnsi="Times New Roman"/>
                <w:b w:val="0"/>
                <w:i w:val="0"/>
                <w:color w:val="0000FF"/>
                <w:sz w:val="22"/>
                <w:u w:val="single"/>
              </w:rPr>
              <w:fldChar w:fldCharType="end"/>
            </w:r>
          </w:p>
        </w:tc>
      </w:tr>
      <w:tr w14:paraId="566884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08F4A4A5">
            <w:pPr>
              <w:spacing w:before="0" w:after="0"/>
              <w:ind w:left="0"/>
              <w:jc w:val="left"/>
            </w:pPr>
            <w:r>
              <w:rPr>
                <w:rFonts w:ascii="Times New Roman" w:hAnsi="Times New Roman"/>
                <w:b w:val="0"/>
                <w:i w:val="0"/>
                <w:color w:val="000000"/>
                <w:sz w:val="24"/>
              </w:rPr>
              <w:t>9</w:t>
            </w:r>
          </w:p>
        </w:tc>
        <w:tc>
          <w:tcPr>
            <w:tcW w:w="3285" w:type="dxa"/>
            <w:tcMar>
              <w:top w:w="50" w:type="dxa"/>
              <w:left w:w="100" w:type="dxa"/>
            </w:tcMar>
            <w:vAlign w:val="center"/>
          </w:tcPr>
          <w:p w14:paraId="344D6B1C">
            <w:pPr>
              <w:spacing w:before="0" w:after="0"/>
              <w:ind w:left="135"/>
              <w:jc w:val="left"/>
            </w:pPr>
            <w:r>
              <w:rPr>
                <w:rFonts w:ascii="Times New Roman" w:hAnsi="Times New Roman"/>
                <w:b w:val="0"/>
                <w:i w:val="0"/>
                <w:color w:val="000000"/>
                <w:sz w:val="24"/>
              </w:rPr>
              <w:t>Новаторство Горького- драматурга. Сценическая судьба пьесы "На дне"</w:t>
            </w:r>
          </w:p>
        </w:tc>
        <w:tc>
          <w:tcPr>
            <w:tcW w:w="802" w:type="dxa"/>
            <w:tcMar>
              <w:top w:w="50" w:type="dxa"/>
              <w:left w:w="100" w:type="dxa"/>
            </w:tcMar>
            <w:vAlign w:val="center"/>
          </w:tcPr>
          <w:p w14:paraId="73515284">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07640EEC">
            <w:pPr>
              <w:spacing w:before="0" w:after="0" w:line="276" w:lineRule="auto"/>
              <w:ind w:left="135"/>
              <w:jc w:val="center"/>
            </w:pPr>
          </w:p>
        </w:tc>
        <w:tc>
          <w:tcPr>
            <w:tcW w:w="1597" w:type="dxa"/>
            <w:tcMar>
              <w:top w:w="50" w:type="dxa"/>
              <w:left w:w="100" w:type="dxa"/>
            </w:tcMar>
            <w:vAlign w:val="center"/>
          </w:tcPr>
          <w:p w14:paraId="36C8DDB7">
            <w:pPr>
              <w:spacing w:before="0" w:after="0" w:line="276" w:lineRule="auto"/>
              <w:ind w:left="135"/>
              <w:jc w:val="center"/>
            </w:pPr>
          </w:p>
        </w:tc>
        <w:tc>
          <w:tcPr>
            <w:tcW w:w="1128" w:type="dxa"/>
            <w:tcMar>
              <w:top w:w="50" w:type="dxa"/>
              <w:left w:w="100" w:type="dxa"/>
            </w:tcMar>
            <w:vAlign w:val="center"/>
          </w:tcPr>
          <w:p w14:paraId="609C743E">
            <w:pPr>
              <w:spacing w:before="0" w:after="0"/>
              <w:ind w:left="135"/>
              <w:jc w:val="left"/>
            </w:pPr>
          </w:p>
        </w:tc>
        <w:tc>
          <w:tcPr>
            <w:tcW w:w="1943" w:type="dxa"/>
            <w:tcMar>
              <w:top w:w="50" w:type="dxa"/>
              <w:left w:w="100" w:type="dxa"/>
            </w:tcMar>
            <w:vAlign w:val="center"/>
          </w:tcPr>
          <w:p w14:paraId="28EC6D6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"https://m.edsoo.ru/bd6b11ec" \h </w:instrText>
            </w:r>
            <w:r>
              <w:fldChar w:fldCharType="separate"/>
            </w:r>
            <w:r>
              <w:rPr>
                <w:rFonts w:ascii="Times New Roman" w:hAnsi="Times New Roman"/>
                <w:b w:val="0"/>
                <w:i w:val="0"/>
                <w:color w:val="0000FF"/>
                <w:sz w:val="22"/>
                <w:u w:val="single"/>
              </w:rPr>
              <w:t>https://m.edsoo.ru/bd6b11ec</w:t>
            </w:r>
            <w:r>
              <w:rPr>
                <w:rFonts w:ascii="Times New Roman" w:hAnsi="Times New Roman"/>
                <w:b w:val="0"/>
                <w:i w:val="0"/>
                <w:color w:val="0000FF"/>
                <w:sz w:val="22"/>
                <w:u w:val="single"/>
              </w:rPr>
              <w:fldChar w:fldCharType="end"/>
            </w:r>
          </w:p>
        </w:tc>
      </w:tr>
      <w:tr w14:paraId="6701E6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07E8C6F7">
            <w:pPr>
              <w:spacing w:before="0" w:after="0"/>
              <w:ind w:left="0"/>
              <w:jc w:val="left"/>
            </w:pPr>
            <w:r>
              <w:rPr>
                <w:rFonts w:ascii="Times New Roman" w:hAnsi="Times New Roman"/>
                <w:b w:val="0"/>
                <w:i w:val="0"/>
                <w:color w:val="000000"/>
                <w:sz w:val="24"/>
              </w:rPr>
              <w:t>10</w:t>
            </w:r>
          </w:p>
        </w:tc>
        <w:tc>
          <w:tcPr>
            <w:tcW w:w="3285" w:type="dxa"/>
            <w:tcMar>
              <w:top w:w="50" w:type="dxa"/>
              <w:left w:w="100" w:type="dxa"/>
            </w:tcMar>
            <w:vAlign w:val="center"/>
          </w:tcPr>
          <w:p w14:paraId="0A219CB9">
            <w:pPr>
              <w:spacing w:before="0" w:after="0"/>
              <w:ind w:left="135"/>
              <w:jc w:val="left"/>
            </w:pPr>
            <w:r>
              <w:rPr>
                <w:rFonts w:ascii="Times New Roman" w:hAnsi="Times New Roman"/>
                <w:b w:val="0"/>
                <w:i w:val="0"/>
                <w:color w:val="000000"/>
                <w:sz w:val="24"/>
              </w:rPr>
              <w:t>Развитие речи. Подготовка к домашнему сочинению по пьесе М.Горького «На дне»</w:t>
            </w:r>
          </w:p>
        </w:tc>
        <w:tc>
          <w:tcPr>
            <w:tcW w:w="802" w:type="dxa"/>
            <w:tcMar>
              <w:top w:w="50" w:type="dxa"/>
              <w:left w:w="100" w:type="dxa"/>
            </w:tcMar>
            <w:vAlign w:val="center"/>
          </w:tcPr>
          <w:p w14:paraId="05DC4380">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1101CAED">
            <w:pPr>
              <w:spacing w:before="0" w:after="0" w:line="276" w:lineRule="auto"/>
              <w:ind w:left="135"/>
              <w:jc w:val="center"/>
            </w:pPr>
          </w:p>
        </w:tc>
        <w:tc>
          <w:tcPr>
            <w:tcW w:w="1597" w:type="dxa"/>
            <w:tcMar>
              <w:top w:w="50" w:type="dxa"/>
              <w:left w:w="100" w:type="dxa"/>
            </w:tcMar>
            <w:vAlign w:val="center"/>
          </w:tcPr>
          <w:p w14:paraId="7ECDA4A0">
            <w:pPr>
              <w:spacing w:before="0" w:after="0" w:line="276" w:lineRule="auto"/>
              <w:ind w:left="135"/>
              <w:jc w:val="center"/>
            </w:pPr>
          </w:p>
        </w:tc>
        <w:tc>
          <w:tcPr>
            <w:tcW w:w="1128" w:type="dxa"/>
            <w:tcMar>
              <w:top w:w="50" w:type="dxa"/>
              <w:left w:w="100" w:type="dxa"/>
            </w:tcMar>
            <w:vAlign w:val="center"/>
          </w:tcPr>
          <w:p w14:paraId="3B3C246F">
            <w:pPr>
              <w:spacing w:before="0" w:after="0"/>
              <w:ind w:left="135"/>
              <w:jc w:val="left"/>
            </w:pPr>
          </w:p>
        </w:tc>
        <w:tc>
          <w:tcPr>
            <w:tcW w:w="1943" w:type="dxa"/>
            <w:tcMar>
              <w:top w:w="50" w:type="dxa"/>
              <w:left w:w="100" w:type="dxa"/>
            </w:tcMar>
            <w:vAlign w:val="center"/>
          </w:tcPr>
          <w:p w14:paraId="0B7757C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"https://m.edsoo.ru/32f63f9f" \h </w:instrText>
            </w:r>
            <w:r>
              <w:fldChar w:fldCharType="separate"/>
            </w:r>
            <w:r>
              <w:rPr>
                <w:rFonts w:ascii="Times New Roman" w:hAnsi="Times New Roman"/>
                <w:b w:val="0"/>
                <w:i w:val="0"/>
                <w:color w:val="0000FF"/>
                <w:sz w:val="22"/>
                <w:u w:val="single"/>
              </w:rPr>
              <w:t>https://m.edsoo.ru/32f63f9f</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"https://m.edsoo.ru/944db530" \h </w:instrText>
            </w:r>
            <w:r>
              <w:fldChar w:fldCharType="separate"/>
            </w:r>
            <w:r>
              <w:rPr>
                <w:rFonts w:ascii="Times New Roman" w:hAnsi="Times New Roman"/>
                <w:b w:val="0"/>
                <w:i w:val="0"/>
                <w:color w:val="0000FF"/>
                <w:sz w:val="22"/>
                <w:u w:val="single"/>
              </w:rPr>
              <w:t>https://m.edsoo.ru/944db530</w:t>
            </w:r>
            <w:r>
              <w:rPr>
                <w:rFonts w:ascii="Times New Roman" w:hAnsi="Times New Roman"/>
                <w:b w:val="0"/>
                <w:i w:val="0"/>
                <w:color w:val="0000FF"/>
                <w:sz w:val="22"/>
                <w:u w:val="single"/>
              </w:rPr>
              <w:fldChar w:fldCharType="end"/>
            </w:r>
          </w:p>
        </w:tc>
      </w:tr>
      <w:tr w14:paraId="199633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6DC4A9CB">
            <w:pPr>
              <w:spacing w:before="0" w:after="0"/>
              <w:ind w:left="0"/>
              <w:jc w:val="left"/>
            </w:pPr>
            <w:r>
              <w:rPr>
                <w:rFonts w:ascii="Times New Roman" w:hAnsi="Times New Roman"/>
                <w:b w:val="0"/>
                <w:i w:val="0"/>
                <w:color w:val="000000"/>
                <w:sz w:val="24"/>
              </w:rPr>
              <w:t>11</w:t>
            </w:r>
          </w:p>
        </w:tc>
        <w:tc>
          <w:tcPr>
            <w:tcW w:w="3285" w:type="dxa"/>
            <w:tcMar>
              <w:top w:w="50" w:type="dxa"/>
              <w:left w:w="100" w:type="dxa"/>
            </w:tcMar>
            <w:vAlign w:val="center"/>
          </w:tcPr>
          <w:p w14:paraId="74B7039A">
            <w:pPr>
              <w:spacing w:before="0" w:after="0"/>
              <w:ind w:left="135"/>
              <w:jc w:val="left"/>
            </w:pPr>
            <w:r>
              <w:rPr>
                <w:rFonts w:ascii="Times New Roman" w:hAnsi="Times New Roman"/>
                <w:b w:val="0"/>
                <w:i w:val="0"/>
                <w:color w:val="000000"/>
                <w:sz w:val="24"/>
              </w:rPr>
              <w:t>Резервный урок. Сочинению по пьесе М.Горького «На дне»</w:t>
            </w:r>
          </w:p>
        </w:tc>
        <w:tc>
          <w:tcPr>
            <w:tcW w:w="802" w:type="dxa"/>
            <w:tcMar>
              <w:top w:w="50" w:type="dxa"/>
              <w:left w:w="100" w:type="dxa"/>
            </w:tcMar>
            <w:vAlign w:val="center"/>
          </w:tcPr>
          <w:p w14:paraId="0158F5B6">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31E38839">
            <w:pPr>
              <w:spacing w:before="0" w:after="0" w:line="276" w:lineRule="auto"/>
              <w:ind w:left="135"/>
              <w:jc w:val="center"/>
            </w:pPr>
          </w:p>
        </w:tc>
        <w:tc>
          <w:tcPr>
            <w:tcW w:w="1597" w:type="dxa"/>
            <w:tcMar>
              <w:top w:w="50" w:type="dxa"/>
              <w:left w:w="100" w:type="dxa"/>
            </w:tcMar>
            <w:vAlign w:val="center"/>
          </w:tcPr>
          <w:p w14:paraId="1B53F91B">
            <w:pPr>
              <w:spacing w:before="0" w:after="0" w:line="276" w:lineRule="auto"/>
              <w:ind w:left="135"/>
              <w:jc w:val="center"/>
            </w:pPr>
          </w:p>
        </w:tc>
        <w:tc>
          <w:tcPr>
            <w:tcW w:w="1128" w:type="dxa"/>
            <w:tcMar>
              <w:top w:w="50" w:type="dxa"/>
              <w:left w:w="100" w:type="dxa"/>
            </w:tcMar>
            <w:vAlign w:val="center"/>
          </w:tcPr>
          <w:p w14:paraId="2EF47A37">
            <w:pPr>
              <w:spacing w:before="0" w:after="0"/>
              <w:ind w:left="135"/>
              <w:jc w:val="left"/>
            </w:pPr>
          </w:p>
        </w:tc>
        <w:tc>
          <w:tcPr>
            <w:tcW w:w="1943" w:type="dxa"/>
            <w:tcMar>
              <w:top w:w="50" w:type="dxa"/>
              <w:left w:w="100" w:type="dxa"/>
            </w:tcMar>
            <w:vAlign w:val="center"/>
          </w:tcPr>
          <w:p w14:paraId="54564916">
            <w:pPr>
              <w:spacing w:before="0" w:after="0"/>
              <w:ind w:left="135"/>
              <w:jc w:val="left"/>
            </w:pPr>
          </w:p>
        </w:tc>
      </w:tr>
      <w:tr w14:paraId="1D72B6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57" w:type="dxa"/>
            <w:tcMar>
              <w:top w:w="50" w:type="dxa"/>
              <w:left w:w="100" w:type="dxa"/>
            </w:tcMar>
            <w:vAlign w:val="center"/>
          </w:tcPr>
          <w:p w14:paraId="05BE7DD3">
            <w:pPr>
              <w:spacing w:before="0" w:after="0"/>
              <w:ind w:left="0"/>
              <w:jc w:val="left"/>
            </w:pPr>
            <w:r>
              <w:rPr>
                <w:rFonts w:ascii="Times New Roman" w:hAnsi="Times New Roman"/>
                <w:b w:val="0"/>
                <w:i w:val="0"/>
                <w:color w:val="000000"/>
                <w:sz w:val="24"/>
              </w:rPr>
              <w:t>12</w:t>
            </w:r>
          </w:p>
        </w:tc>
        <w:tc>
          <w:tcPr>
            <w:tcW w:w="3285" w:type="dxa"/>
            <w:tcMar>
              <w:top w:w="50" w:type="dxa"/>
              <w:left w:w="100" w:type="dxa"/>
            </w:tcMar>
            <w:vAlign w:val="center"/>
          </w:tcPr>
          <w:p w14:paraId="148336C6">
            <w:pPr>
              <w:spacing w:before="0" w:after="0"/>
              <w:ind w:left="135"/>
              <w:jc w:val="left"/>
            </w:pPr>
            <w:r>
              <w:rPr>
                <w:rFonts w:ascii="Times New Roman" w:hAnsi="Times New Roman"/>
                <w:b w:val="0"/>
                <w:i w:val="0"/>
                <w:color w:val="000000"/>
                <w:sz w:val="24"/>
              </w:rPr>
              <w:t>Серебряный век русской литературы.Эстетические программы модернистских объединений</w:t>
            </w:r>
          </w:p>
        </w:tc>
        <w:tc>
          <w:tcPr>
            <w:tcW w:w="802" w:type="dxa"/>
            <w:tcMar>
              <w:top w:w="50" w:type="dxa"/>
              <w:left w:w="100" w:type="dxa"/>
            </w:tcMar>
            <w:vAlign w:val="center"/>
          </w:tcPr>
          <w:p w14:paraId="1E6000A3">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628E5B4C">
            <w:pPr>
              <w:spacing w:before="0" w:after="0" w:line="276" w:lineRule="auto"/>
              <w:ind w:left="135"/>
              <w:jc w:val="center"/>
            </w:pPr>
          </w:p>
        </w:tc>
        <w:tc>
          <w:tcPr>
            <w:tcW w:w="1597" w:type="dxa"/>
            <w:tcMar>
              <w:top w:w="50" w:type="dxa"/>
              <w:left w:w="100" w:type="dxa"/>
            </w:tcMar>
            <w:vAlign w:val="center"/>
          </w:tcPr>
          <w:p w14:paraId="79E2230A">
            <w:pPr>
              <w:spacing w:before="0" w:after="0" w:line="276" w:lineRule="auto"/>
              <w:ind w:left="135"/>
              <w:jc w:val="center"/>
            </w:pPr>
          </w:p>
        </w:tc>
        <w:tc>
          <w:tcPr>
            <w:tcW w:w="1128" w:type="dxa"/>
            <w:tcMar>
              <w:top w:w="50" w:type="dxa"/>
              <w:left w:w="100" w:type="dxa"/>
            </w:tcMar>
            <w:vAlign w:val="center"/>
          </w:tcPr>
          <w:p w14:paraId="3E3D9398">
            <w:pPr>
              <w:spacing w:before="0" w:after="0"/>
              <w:ind w:left="135"/>
              <w:jc w:val="left"/>
            </w:pPr>
          </w:p>
        </w:tc>
        <w:tc>
          <w:tcPr>
            <w:tcW w:w="1943" w:type="dxa"/>
            <w:tcMar>
              <w:top w:w="50" w:type="dxa"/>
              <w:left w:w="100" w:type="dxa"/>
            </w:tcMar>
            <w:vAlign w:val="center"/>
          </w:tcPr>
          <w:p w14:paraId="29A7358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"https://m.edsoo.ru/0d3032f0" \h </w:instrText>
            </w:r>
            <w:r>
              <w:fldChar w:fldCharType="separate"/>
            </w:r>
            <w:r>
              <w:rPr>
                <w:rFonts w:ascii="Times New Roman" w:hAnsi="Times New Roman"/>
                <w:b w:val="0"/>
                <w:i w:val="0"/>
                <w:color w:val="0000FF"/>
                <w:sz w:val="22"/>
                <w:u w:val="single"/>
              </w:rPr>
              <w:t>https://m.edsoo.ru/0d3032f0</w:t>
            </w:r>
            <w:r>
              <w:rPr>
                <w:rFonts w:ascii="Times New Roman" w:hAnsi="Times New Roman"/>
                <w:b w:val="0"/>
                <w:i w:val="0"/>
                <w:color w:val="0000FF"/>
                <w:sz w:val="22"/>
                <w:u w:val="single"/>
              </w:rPr>
              <w:fldChar w:fldCharType="end"/>
            </w:r>
          </w:p>
        </w:tc>
      </w:tr>
      <w:tr w14:paraId="68C2A3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3EFD652D">
            <w:pPr>
              <w:spacing w:before="0" w:after="0"/>
              <w:ind w:left="0"/>
              <w:jc w:val="left"/>
            </w:pPr>
            <w:r>
              <w:rPr>
                <w:rFonts w:ascii="Times New Roman" w:hAnsi="Times New Roman"/>
                <w:b w:val="0"/>
                <w:i w:val="0"/>
                <w:color w:val="000000"/>
                <w:sz w:val="24"/>
              </w:rPr>
              <w:t>13</w:t>
            </w:r>
          </w:p>
        </w:tc>
        <w:tc>
          <w:tcPr>
            <w:tcW w:w="3285" w:type="dxa"/>
            <w:tcMar>
              <w:top w:w="50" w:type="dxa"/>
              <w:left w:w="100" w:type="dxa"/>
            </w:tcMar>
            <w:vAlign w:val="center"/>
          </w:tcPr>
          <w:p w14:paraId="178D437A">
            <w:pPr>
              <w:spacing w:before="0" w:after="0"/>
              <w:ind w:left="135"/>
              <w:jc w:val="left"/>
            </w:pPr>
            <w:r>
              <w:rPr>
                <w:rFonts w:ascii="Times New Roman" w:hAnsi="Times New Roman"/>
                <w:b w:val="0"/>
                <w:i w:val="0"/>
                <w:color w:val="000000"/>
                <w:sz w:val="24"/>
              </w:rPr>
              <w:t>Художественный мир поэта (на выбор К. Д. Бальмонта, М. А. Волошина, Н. С. Гумилёва и др.). Основные темы и мотивы лирики поэта</w:t>
            </w:r>
          </w:p>
        </w:tc>
        <w:tc>
          <w:tcPr>
            <w:tcW w:w="802" w:type="dxa"/>
            <w:tcMar>
              <w:top w:w="50" w:type="dxa"/>
              <w:left w:w="100" w:type="dxa"/>
            </w:tcMar>
            <w:vAlign w:val="center"/>
          </w:tcPr>
          <w:p w14:paraId="5A62CC49">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7624FC64">
            <w:pPr>
              <w:spacing w:before="0" w:after="0" w:line="276" w:lineRule="auto"/>
              <w:ind w:left="135"/>
              <w:jc w:val="center"/>
            </w:pPr>
          </w:p>
        </w:tc>
        <w:tc>
          <w:tcPr>
            <w:tcW w:w="1597" w:type="dxa"/>
            <w:tcMar>
              <w:top w:w="50" w:type="dxa"/>
              <w:left w:w="100" w:type="dxa"/>
            </w:tcMar>
            <w:vAlign w:val="center"/>
          </w:tcPr>
          <w:p w14:paraId="345E963C">
            <w:pPr>
              <w:spacing w:before="0" w:after="0" w:line="276" w:lineRule="auto"/>
              <w:ind w:left="135"/>
              <w:jc w:val="center"/>
            </w:pPr>
          </w:p>
        </w:tc>
        <w:tc>
          <w:tcPr>
            <w:tcW w:w="1128" w:type="dxa"/>
            <w:tcMar>
              <w:top w:w="50" w:type="dxa"/>
              <w:left w:w="100" w:type="dxa"/>
            </w:tcMar>
            <w:vAlign w:val="center"/>
          </w:tcPr>
          <w:p w14:paraId="48796294">
            <w:pPr>
              <w:spacing w:before="0" w:after="0"/>
              <w:ind w:left="135"/>
              <w:jc w:val="left"/>
            </w:pPr>
          </w:p>
        </w:tc>
        <w:tc>
          <w:tcPr>
            <w:tcW w:w="1943" w:type="dxa"/>
            <w:tcMar>
              <w:top w:w="50" w:type="dxa"/>
              <w:left w:w="100" w:type="dxa"/>
            </w:tcMar>
            <w:vAlign w:val="center"/>
          </w:tcPr>
          <w:p w14:paraId="614F1C3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"https://m.edsoo.ru/0ca8c4af" \h </w:instrText>
            </w:r>
            <w:r>
              <w:fldChar w:fldCharType="separate"/>
            </w:r>
            <w:r>
              <w:rPr>
                <w:rFonts w:ascii="Times New Roman" w:hAnsi="Times New Roman"/>
                <w:b w:val="0"/>
                <w:i w:val="0"/>
                <w:color w:val="0000FF"/>
                <w:sz w:val="22"/>
                <w:u w:val="single"/>
              </w:rPr>
              <w:t>https://m.edsoo.ru/0ca8c4af</w:t>
            </w:r>
            <w:r>
              <w:rPr>
                <w:rFonts w:ascii="Times New Roman" w:hAnsi="Times New Roman"/>
                <w:b w:val="0"/>
                <w:i w:val="0"/>
                <w:color w:val="0000FF"/>
                <w:sz w:val="22"/>
                <w:u w:val="single"/>
              </w:rPr>
              <w:fldChar w:fldCharType="end"/>
            </w:r>
          </w:p>
        </w:tc>
      </w:tr>
      <w:tr w14:paraId="1FD92C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58B6ED62">
            <w:pPr>
              <w:spacing w:before="0" w:after="0"/>
              <w:ind w:left="0"/>
              <w:jc w:val="left"/>
            </w:pPr>
            <w:r>
              <w:rPr>
                <w:rFonts w:ascii="Times New Roman" w:hAnsi="Times New Roman"/>
                <w:b w:val="0"/>
                <w:i w:val="0"/>
                <w:color w:val="000000"/>
                <w:sz w:val="24"/>
              </w:rPr>
              <w:t>14</w:t>
            </w:r>
          </w:p>
        </w:tc>
        <w:tc>
          <w:tcPr>
            <w:tcW w:w="3285" w:type="dxa"/>
            <w:tcMar>
              <w:top w:w="50" w:type="dxa"/>
              <w:left w:w="100" w:type="dxa"/>
            </w:tcMar>
            <w:vAlign w:val="center"/>
          </w:tcPr>
          <w:p w14:paraId="3D3C929F">
            <w:pPr>
              <w:spacing w:before="0" w:after="0"/>
              <w:ind w:left="135"/>
              <w:jc w:val="left"/>
            </w:pPr>
            <w:r>
              <w:rPr>
                <w:rFonts w:ascii="Times New Roman" w:hAnsi="Times New Roman"/>
                <w:b w:val="0"/>
                <w:i w:val="0"/>
                <w:color w:val="000000"/>
                <w:sz w:val="24"/>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14:paraId="27889A3B">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09A6CDF1">
            <w:pPr>
              <w:spacing w:before="0" w:after="0" w:line="276" w:lineRule="auto"/>
              <w:ind w:left="135"/>
              <w:jc w:val="center"/>
            </w:pPr>
          </w:p>
        </w:tc>
        <w:tc>
          <w:tcPr>
            <w:tcW w:w="1597" w:type="dxa"/>
            <w:tcMar>
              <w:top w:w="50" w:type="dxa"/>
              <w:left w:w="100" w:type="dxa"/>
            </w:tcMar>
            <w:vAlign w:val="center"/>
          </w:tcPr>
          <w:p w14:paraId="73AAAAD3">
            <w:pPr>
              <w:spacing w:before="0" w:after="0" w:line="276" w:lineRule="auto"/>
              <w:ind w:left="135"/>
              <w:jc w:val="center"/>
            </w:pPr>
          </w:p>
        </w:tc>
        <w:tc>
          <w:tcPr>
            <w:tcW w:w="1128" w:type="dxa"/>
            <w:tcMar>
              <w:top w:w="50" w:type="dxa"/>
              <w:left w:w="100" w:type="dxa"/>
            </w:tcMar>
            <w:vAlign w:val="center"/>
          </w:tcPr>
          <w:p w14:paraId="6D22EFDD">
            <w:pPr>
              <w:spacing w:before="0" w:after="0"/>
              <w:ind w:left="135"/>
              <w:jc w:val="left"/>
            </w:pPr>
          </w:p>
        </w:tc>
        <w:tc>
          <w:tcPr>
            <w:tcW w:w="1943" w:type="dxa"/>
            <w:tcMar>
              <w:top w:w="50" w:type="dxa"/>
              <w:left w:w="100" w:type="dxa"/>
            </w:tcMar>
            <w:vAlign w:val="center"/>
          </w:tcPr>
          <w:p w14:paraId="355EAF1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"https://m.edsoo.ru/4e37b148" \h </w:instrText>
            </w:r>
            <w:r>
              <w:fldChar w:fldCharType="separate"/>
            </w:r>
            <w:r>
              <w:rPr>
                <w:rFonts w:ascii="Times New Roman" w:hAnsi="Times New Roman"/>
                <w:b w:val="0"/>
                <w:i w:val="0"/>
                <w:color w:val="0000FF"/>
                <w:sz w:val="22"/>
                <w:u w:val="single"/>
              </w:rPr>
              <w:t>https://m.edsoo.ru/4e37b148</w:t>
            </w:r>
            <w:r>
              <w:rPr>
                <w:rFonts w:ascii="Times New Roman" w:hAnsi="Times New Roman"/>
                <w:b w:val="0"/>
                <w:i w:val="0"/>
                <w:color w:val="0000FF"/>
                <w:sz w:val="22"/>
                <w:u w:val="single"/>
              </w:rPr>
              <w:fldChar w:fldCharType="end"/>
            </w:r>
          </w:p>
        </w:tc>
      </w:tr>
      <w:tr w14:paraId="075DB9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586B4B61">
            <w:pPr>
              <w:spacing w:before="0" w:after="0"/>
              <w:ind w:left="0"/>
              <w:jc w:val="left"/>
            </w:pPr>
            <w:r>
              <w:rPr>
                <w:rFonts w:ascii="Times New Roman" w:hAnsi="Times New Roman"/>
                <w:b w:val="0"/>
                <w:i w:val="0"/>
                <w:color w:val="000000"/>
                <w:sz w:val="24"/>
              </w:rPr>
              <w:t>15</w:t>
            </w:r>
          </w:p>
        </w:tc>
        <w:tc>
          <w:tcPr>
            <w:tcW w:w="3285" w:type="dxa"/>
            <w:tcMar>
              <w:top w:w="50" w:type="dxa"/>
              <w:left w:w="100" w:type="dxa"/>
            </w:tcMar>
            <w:vAlign w:val="center"/>
          </w:tcPr>
          <w:p w14:paraId="26C07C9E">
            <w:pPr>
              <w:spacing w:before="0" w:after="0"/>
              <w:ind w:left="135"/>
              <w:jc w:val="left"/>
            </w:pPr>
            <w:r>
              <w:rPr>
                <w:rFonts w:ascii="Times New Roman" w:hAnsi="Times New Roman"/>
                <w:b w:val="0"/>
                <w:i w:val="0"/>
                <w:color w:val="000000"/>
                <w:sz w:val="24"/>
              </w:rPr>
              <w:t>Основные этапы жизни и творчества И.А.Бунина. Темы и мотивы рассказов писателя</w:t>
            </w:r>
          </w:p>
        </w:tc>
        <w:tc>
          <w:tcPr>
            <w:tcW w:w="802" w:type="dxa"/>
            <w:tcMar>
              <w:top w:w="50" w:type="dxa"/>
              <w:left w:w="100" w:type="dxa"/>
            </w:tcMar>
            <w:vAlign w:val="center"/>
          </w:tcPr>
          <w:p w14:paraId="69E9E2CA">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46AFC3E1">
            <w:pPr>
              <w:spacing w:before="0" w:after="0" w:line="276" w:lineRule="auto"/>
              <w:ind w:left="135"/>
              <w:jc w:val="center"/>
            </w:pPr>
          </w:p>
        </w:tc>
        <w:tc>
          <w:tcPr>
            <w:tcW w:w="1597" w:type="dxa"/>
            <w:tcMar>
              <w:top w:w="50" w:type="dxa"/>
              <w:left w:w="100" w:type="dxa"/>
            </w:tcMar>
            <w:vAlign w:val="center"/>
          </w:tcPr>
          <w:p w14:paraId="71CB7086">
            <w:pPr>
              <w:spacing w:before="0" w:after="0" w:line="276" w:lineRule="auto"/>
              <w:ind w:left="135"/>
              <w:jc w:val="center"/>
            </w:pPr>
          </w:p>
        </w:tc>
        <w:tc>
          <w:tcPr>
            <w:tcW w:w="1128" w:type="dxa"/>
            <w:tcMar>
              <w:top w:w="50" w:type="dxa"/>
              <w:left w:w="100" w:type="dxa"/>
            </w:tcMar>
            <w:vAlign w:val="center"/>
          </w:tcPr>
          <w:p w14:paraId="33B1BA25">
            <w:pPr>
              <w:spacing w:before="0" w:after="0"/>
              <w:ind w:left="135"/>
              <w:jc w:val="left"/>
            </w:pPr>
          </w:p>
        </w:tc>
        <w:tc>
          <w:tcPr>
            <w:tcW w:w="1943" w:type="dxa"/>
            <w:tcMar>
              <w:top w:w="50" w:type="dxa"/>
              <w:left w:w="100" w:type="dxa"/>
            </w:tcMar>
            <w:vAlign w:val="center"/>
          </w:tcPr>
          <w:p w14:paraId="4344366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"https://m.edsoo.ru/061d72d1" \h </w:instrText>
            </w:r>
            <w:r>
              <w:fldChar w:fldCharType="separate"/>
            </w:r>
            <w:r>
              <w:rPr>
                <w:rFonts w:ascii="Times New Roman" w:hAnsi="Times New Roman"/>
                <w:b w:val="0"/>
                <w:i w:val="0"/>
                <w:color w:val="0000FF"/>
                <w:sz w:val="22"/>
                <w:u w:val="single"/>
              </w:rPr>
              <w:t>https://m.edsoo.ru/061d72d1</w:t>
            </w:r>
            <w:r>
              <w:rPr>
                <w:rFonts w:ascii="Times New Roman" w:hAnsi="Times New Roman"/>
                <w:b w:val="0"/>
                <w:i w:val="0"/>
                <w:color w:val="0000FF"/>
                <w:sz w:val="22"/>
                <w:u w:val="single"/>
              </w:rPr>
              <w:fldChar w:fldCharType="end"/>
            </w:r>
          </w:p>
        </w:tc>
      </w:tr>
      <w:tr w14:paraId="796166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0FF982B9">
            <w:pPr>
              <w:spacing w:before="0" w:after="0"/>
              <w:ind w:left="0"/>
              <w:jc w:val="left"/>
            </w:pPr>
            <w:r>
              <w:rPr>
                <w:rFonts w:ascii="Times New Roman" w:hAnsi="Times New Roman"/>
                <w:b w:val="0"/>
                <w:i w:val="0"/>
                <w:color w:val="000000"/>
                <w:sz w:val="24"/>
              </w:rPr>
              <w:t>16</w:t>
            </w:r>
          </w:p>
        </w:tc>
        <w:tc>
          <w:tcPr>
            <w:tcW w:w="3285" w:type="dxa"/>
            <w:tcMar>
              <w:top w:w="50" w:type="dxa"/>
              <w:left w:w="100" w:type="dxa"/>
            </w:tcMar>
            <w:vAlign w:val="center"/>
          </w:tcPr>
          <w:p w14:paraId="068F9E4F">
            <w:pPr>
              <w:spacing w:before="0" w:after="0"/>
              <w:ind w:left="135"/>
              <w:jc w:val="left"/>
            </w:pPr>
            <w:r>
              <w:rPr>
                <w:rFonts w:ascii="Times New Roman" w:hAnsi="Times New Roman"/>
                <w:b w:val="0"/>
                <w:i w:val="0"/>
                <w:color w:val="000000"/>
                <w:sz w:val="24"/>
              </w:rPr>
              <w:t>Тема любви в произведениях И.А.Бунина («Антоновские яблоки», «Чистый понедельник»). Образ Родины</w:t>
            </w:r>
          </w:p>
        </w:tc>
        <w:tc>
          <w:tcPr>
            <w:tcW w:w="802" w:type="dxa"/>
            <w:tcMar>
              <w:top w:w="50" w:type="dxa"/>
              <w:left w:w="100" w:type="dxa"/>
            </w:tcMar>
            <w:vAlign w:val="center"/>
          </w:tcPr>
          <w:p w14:paraId="5DBBAA91">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0B5D7BDF">
            <w:pPr>
              <w:spacing w:before="0" w:after="0" w:line="276" w:lineRule="auto"/>
              <w:ind w:left="135"/>
              <w:jc w:val="center"/>
            </w:pPr>
          </w:p>
        </w:tc>
        <w:tc>
          <w:tcPr>
            <w:tcW w:w="1597" w:type="dxa"/>
            <w:tcMar>
              <w:top w:w="50" w:type="dxa"/>
              <w:left w:w="100" w:type="dxa"/>
            </w:tcMar>
            <w:vAlign w:val="center"/>
          </w:tcPr>
          <w:p w14:paraId="793FF963">
            <w:pPr>
              <w:spacing w:before="0" w:after="0" w:line="276" w:lineRule="auto"/>
              <w:ind w:left="135"/>
              <w:jc w:val="center"/>
            </w:pPr>
          </w:p>
        </w:tc>
        <w:tc>
          <w:tcPr>
            <w:tcW w:w="1128" w:type="dxa"/>
            <w:tcMar>
              <w:top w:w="50" w:type="dxa"/>
              <w:left w:w="100" w:type="dxa"/>
            </w:tcMar>
            <w:vAlign w:val="center"/>
          </w:tcPr>
          <w:p w14:paraId="0C5D06EF">
            <w:pPr>
              <w:spacing w:before="0" w:after="0"/>
              <w:ind w:left="135"/>
              <w:jc w:val="left"/>
            </w:pPr>
          </w:p>
        </w:tc>
        <w:tc>
          <w:tcPr>
            <w:tcW w:w="1943" w:type="dxa"/>
            <w:tcMar>
              <w:top w:w="50" w:type="dxa"/>
              <w:left w:w="100" w:type="dxa"/>
            </w:tcMar>
            <w:vAlign w:val="center"/>
          </w:tcPr>
          <w:p w14:paraId="49D03DD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"https://m.edsoo.ru/5b1e09e6" \h </w:instrText>
            </w:r>
            <w:r>
              <w:fldChar w:fldCharType="separate"/>
            </w:r>
            <w:r>
              <w:rPr>
                <w:rFonts w:ascii="Times New Roman" w:hAnsi="Times New Roman"/>
                <w:b w:val="0"/>
                <w:i w:val="0"/>
                <w:color w:val="0000FF"/>
                <w:sz w:val="22"/>
                <w:u w:val="single"/>
              </w:rPr>
              <w:t>https://m.edsoo.ru/5b1e09e6</w:t>
            </w:r>
            <w:r>
              <w:rPr>
                <w:rFonts w:ascii="Times New Roman" w:hAnsi="Times New Roman"/>
                <w:b w:val="0"/>
                <w:i w:val="0"/>
                <w:color w:val="0000FF"/>
                <w:sz w:val="22"/>
                <w:u w:val="single"/>
              </w:rPr>
              <w:fldChar w:fldCharType="end"/>
            </w:r>
          </w:p>
        </w:tc>
      </w:tr>
      <w:tr w14:paraId="6AD705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104E16B0">
            <w:pPr>
              <w:spacing w:before="0" w:after="0"/>
              <w:ind w:left="0"/>
              <w:jc w:val="left"/>
            </w:pPr>
            <w:r>
              <w:rPr>
                <w:rFonts w:ascii="Times New Roman" w:hAnsi="Times New Roman"/>
                <w:b w:val="0"/>
                <w:i w:val="0"/>
                <w:color w:val="000000"/>
                <w:sz w:val="24"/>
              </w:rPr>
              <w:t>17</w:t>
            </w:r>
          </w:p>
        </w:tc>
        <w:tc>
          <w:tcPr>
            <w:tcW w:w="3285" w:type="dxa"/>
            <w:tcMar>
              <w:top w:w="50" w:type="dxa"/>
              <w:left w:w="100" w:type="dxa"/>
            </w:tcMar>
            <w:vAlign w:val="center"/>
          </w:tcPr>
          <w:p w14:paraId="5650D598">
            <w:pPr>
              <w:spacing w:before="0" w:after="0"/>
              <w:ind w:left="135"/>
              <w:jc w:val="left"/>
            </w:pPr>
            <w:r>
              <w:rPr>
                <w:rFonts w:ascii="Times New Roman" w:hAnsi="Times New Roman"/>
                <w:b w:val="0"/>
                <w:i w:val="0"/>
                <w:color w:val="000000"/>
                <w:sz w:val="24"/>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14:paraId="24609308">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057B2902">
            <w:pPr>
              <w:spacing w:before="0" w:after="0" w:line="276" w:lineRule="auto"/>
              <w:ind w:left="135"/>
              <w:jc w:val="center"/>
            </w:pPr>
          </w:p>
        </w:tc>
        <w:tc>
          <w:tcPr>
            <w:tcW w:w="1597" w:type="dxa"/>
            <w:tcMar>
              <w:top w:w="50" w:type="dxa"/>
              <w:left w:w="100" w:type="dxa"/>
            </w:tcMar>
            <w:vAlign w:val="center"/>
          </w:tcPr>
          <w:p w14:paraId="26DDC458">
            <w:pPr>
              <w:spacing w:before="0" w:after="0" w:line="276" w:lineRule="auto"/>
              <w:ind w:left="135"/>
              <w:jc w:val="center"/>
            </w:pPr>
          </w:p>
        </w:tc>
        <w:tc>
          <w:tcPr>
            <w:tcW w:w="1128" w:type="dxa"/>
            <w:tcMar>
              <w:top w:w="50" w:type="dxa"/>
              <w:left w:w="100" w:type="dxa"/>
            </w:tcMar>
            <w:vAlign w:val="center"/>
          </w:tcPr>
          <w:p w14:paraId="7D1F8E80">
            <w:pPr>
              <w:spacing w:before="0" w:after="0"/>
              <w:ind w:left="135"/>
              <w:jc w:val="left"/>
            </w:pPr>
          </w:p>
        </w:tc>
        <w:tc>
          <w:tcPr>
            <w:tcW w:w="1943" w:type="dxa"/>
            <w:tcMar>
              <w:top w:w="50" w:type="dxa"/>
              <w:left w:w="100" w:type="dxa"/>
            </w:tcMar>
            <w:vAlign w:val="center"/>
          </w:tcPr>
          <w:p w14:paraId="5464665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"https://m.edsoo.ru/c4a16478" \h </w:instrText>
            </w:r>
            <w:r>
              <w:fldChar w:fldCharType="separate"/>
            </w:r>
            <w:r>
              <w:rPr>
                <w:rFonts w:ascii="Times New Roman" w:hAnsi="Times New Roman"/>
                <w:b w:val="0"/>
                <w:i w:val="0"/>
                <w:color w:val="0000FF"/>
                <w:sz w:val="22"/>
                <w:u w:val="single"/>
              </w:rPr>
              <w:t>https://m.edsoo.ru/c4a16478</w:t>
            </w:r>
            <w:r>
              <w:rPr>
                <w:rFonts w:ascii="Times New Roman" w:hAnsi="Times New Roman"/>
                <w:b w:val="0"/>
                <w:i w:val="0"/>
                <w:color w:val="0000FF"/>
                <w:sz w:val="22"/>
                <w:u w:val="single"/>
              </w:rPr>
              <w:fldChar w:fldCharType="end"/>
            </w:r>
          </w:p>
        </w:tc>
      </w:tr>
      <w:tr w14:paraId="773D4C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59E8D4A6">
            <w:pPr>
              <w:spacing w:before="0" w:after="0"/>
              <w:ind w:left="0"/>
              <w:jc w:val="left"/>
            </w:pPr>
            <w:r>
              <w:rPr>
                <w:rFonts w:ascii="Times New Roman" w:hAnsi="Times New Roman"/>
                <w:b w:val="0"/>
                <w:i w:val="0"/>
                <w:color w:val="000000"/>
                <w:sz w:val="24"/>
              </w:rPr>
              <w:t>18</w:t>
            </w:r>
          </w:p>
        </w:tc>
        <w:tc>
          <w:tcPr>
            <w:tcW w:w="3285" w:type="dxa"/>
            <w:tcMar>
              <w:top w:w="50" w:type="dxa"/>
              <w:left w:w="100" w:type="dxa"/>
            </w:tcMar>
            <w:vAlign w:val="center"/>
          </w:tcPr>
          <w:p w14:paraId="0D843A57">
            <w:pPr>
              <w:spacing w:before="0" w:after="0"/>
              <w:ind w:left="135"/>
              <w:jc w:val="left"/>
            </w:pPr>
            <w:r>
              <w:rPr>
                <w:rFonts w:ascii="Times New Roman" w:hAnsi="Times New Roman"/>
                <w:b w:val="0"/>
                <w:i w:val="0"/>
                <w:color w:val="000000"/>
                <w:sz w:val="24"/>
              </w:rPr>
              <w:t>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802" w:type="dxa"/>
            <w:tcMar>
              <w:top w:w="50" w:type="dxa"/>
              <w:left w:w="100" w:type="dxa"/>
            </w:tcMar>
            <w:vAlign w:val="center"/>
          </w:tcPr>
          <w:p w14:paraId="52D2DF9C">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7579B2D1">
            <w:pPr>
              <w:spacing w:before="0" w:after="0" w:line="276" w:lineRule="auto"/>
              <w:ind w:left="135"/>
              <w:jc w:val="center"/>
            </w:pPr>
          </w:p>
        </w:tc>
        <w:tc>
          <w:tcPr>
            <w:tcW w:w="1597" w:type="dxa"/>
            <w:tcMar>
              <w:top w:w="50" w:type="dxa"/>
              <w:left w:w="100" w:type="dxa"/>
            </w:tcMar>
            <w:vAlign w:val="center"/>
          </w:tcPr>
          <w:p w14:paraId="71470E28">
            <w:pPr>
              <w:spacing w:before="0" w:after="0" w:line="276" w:lineRule="auto"/>
              <w:ind w:left="135"/>
              <w:jc w:val="center"/>
            </w:pPr>
          </w:p>
        </w:tc>
        <w:tc>
          <w:tcPr>
            <w:tcW w:w="1128" w:type="dxa"/>
            <w:tcMar>
              <w:top w:w="50" w:type="dxa"/>
              <w:left w:w="100" w:type="dxa"/>
            </w:tcMar>
            <w:vAlign w:val="center"/>
          </w:tcPr>
          <w:p w14:paraId="7B780939">
            <w:pPr>
              <w:spacing w:before="0" w:after="0"/>
              <w:ind w:left="135"/>
              <w:jc w:val="left"/>
            </w:pPr>
          </w:p>
        </w:tc>
        <w:tc>
          <w:tcPr>
            <w:tcW w:w="1943" w:type="dxa"/>
            <w:tcMar>
              <w:top w:w="50" w:type="dxa"/>
              <w:left w:w="100" w:type="dxa"/>
            </w:tcMar>
            <w:vAlign w:val="center"/>
          </w:tcPr>
          <w:p w14:paraId="34FD056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"https://m.edsoo.ru/8b07ea1d" \h </w:instrText>
            </w:r>
            <w:r>
              <w:fldChar w:fldCharType="separate"/>
            </w:r>
            <w:r>
              <w:rPr>
                <w:rFonts w:ascii="Times New Roman" w:hAnsi="Times New Roman"/>
                <w:b w:val="0"/>
                <w:i w:val="0"/>
                <w:color w:val="0000FF"/>
                <w:sz w:val="22"/>
                <w:u w:val="single"/>
              </w:rPr>
              <w:t>https://m.edsoo.ru/8b07ea1d</w:t>
            </w:r>
            <w:r>
              <w:rPr>
                <w:rFonts w:ascii="Times New Roman" w:hAnsi="Times New Roman"/>
                <w:b w:val="0"/>
                <w:i w:val="0"/>
                <w:color w:val="0000FF"/>
                <w:sz w:val="22"/>
                <w:u w:val="single"/>
              </w:rPr>
              <w:fldChar w:fldCharType="end"/>
            </w:r>
          </w:p>
        </w:tc>
      </w:tr>
      <w:tr w14:paraId="505A4A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577108BF">
            <w:pPr>
              <w:spacing w:before="0" w:after="0"/>
              <w:ind w:left="0"/>
              <w:jc w:val="left"/>
            </w:pPr>
            <w:r>
              <w:rPr>
                <w:rFonts w:ascii="Times New Roman" w:hAnsi="Times New Roman"/>
                <w:b w:val="0"/>
                <w:i w:val="0"/>
                <w:color w:val="000000"/>
                <w:sz w:val="24"/>
              </w:rPr>
              <w:t>19</w:t>
            </w:r>
          </w:p>
        </w:tc>
        <w:tc>
          <w:tcPr>
            <w:tcW w:w="3285" w:type="dxa"/>
            <w:tcMar>
              <w:top w:w="50" w:type="dxa"/>
              <w:left w:w="100" w:type="dxa"/>
            </w:tcMar>
            <w:vAlign w:val="center"/>
          </w:tcPr>
          <w:p w14:paraId="39F9D1DE">
            <w:pPr>
              <w:spacing w:before="0" w:after="0"/>
              <w:ind w:left="135"/>
              <w:jc w:val="left"/>
            </w:pPr>
            <w:r>
              <w:rPr>
                <w:rFonts w:ascii="Times New Roman" w:hAnsi="Times New Roman"/>
                <w:b w:val="0"/>
                <w:i w:val="0"/>
                <w:color w:val="000000"/>
                <w:sz w:val="24"/>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14:paraId="7BA9A59D">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7FE942A4">
            <w:pPr>
              <w:spacing w:before="0" w:after="0" w:line="276" w:lineRule="auto"/>
              <w:ind w:left="135"/>
              <w:jc w:val="center"/>
            </w:pPr>
          </w:p>
        </w:tc>
        <w:tc>
          <w:tcPr>
            <w:tcW w:w="1597" w:type="dxa"/>
            <w:tcMar>
              <w:top w:w="50" w:type="dxa"/>
              <w:left w:w="100" w:type="dxa"/>
            </w:tcMar>
            <w:vAlign w:val="center"/>
          </w:tcPr>
          <w:p w14:paraId="2F408DB4">
            <w:pPr>
              <w:spacing w:before="0" w:after="0" w:line="276" w:lineRule="auto"/>
              <w:ind w:left="135"/>
              <w:jc w:val="center"/>
            </w:pPr>
          </w:p>
        </w:tc>
        <w:tc>
          <w:tcPr>
            <w:tcW w:w="1128" w:type="dxa"/>
            <w:tcMar>
              <w:top w:w="50" w:type="dxa"/>
              <w:left w:w="100" w:type="dxa"/>
            </w:tcMar>
            <w:vAlign w:val="center"/>
          </w:tcPr>
          <w:p w14:paraId="48E559F8">
            <w:pPr>
              <w:spacing w:before="0" w:after="0"/>
              <w:ind w:left="135"/>
              <w:jc w:val="left"/>
            </w:pPr>
          </w:p>
        </w:tc>
        <w:tc>
          <w:tcPr>
            <w:tcW w:w="1943" w:type="dxa"/>
            <w:tcMar>
              <w:top w:w="50" w:type="dxa"/>
              <w:left w:w="100" w:type="dxa"/>
            </w:tcMar>
            <w:vAlign w:val="center"/>
          </w:tcPr>
          <w:p w14:paraId="0C4D8F4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"https://m.edsoo.ru/affd7740" \h </w:instrText>
            </w:r>
            <w:r>
              <w:fldChar w:fldCharType="separate"/>
            </w:r>
            <w:r>
              <w:rPr>
                <w:rFonts w:ascii="Times New Roman" w:hAnsi="Times New Roman"/>
                <w:b w:val="0"/>
                <w:i w:val="0"/>
                <w:color w:val="0000FF"/>
                <w:sz w:val="22"/>
                <w:u w:val="single"/>
              </w:rPr>
              <w:t>https://m.edsoo.ru/affd7740</w:t>
            </w:r>
            <w:r>
              <w:rPr>
                <w:rFonts w:ascii="Times New Roman" w:hAnsi="Times New Roman"/>
                <w:b w:val="0"/>
                <w:i w:val="0"/>
                <w:color w:val="0000FF"/>
                <w:sz w:val="22"/>
                <w:u w:val="single"/>
              </w:rPr>
              <w:fldChar w:fldCharType="end"/>
            </w:r>
          </w:p>
        </w:tc>
      </w:tr>
      <w:tr w14:paraId="7C2E3D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475A3BFC">
            <w:pPr>
              <w:spacing w:before="0" w:after="0"/>
              <w:ind w:left="0"/>
              <w:jc w:val="left"/>
            </w:pPr>
            <w:r>
              <w:rPr>
                <w:rFonts w:ascii="Times New Roman" w:hAnsi="Times New Roman"/>
                <w:b w:val="0"/>
                <w:i w:val="0"/>
                <w:color w:val="000000"/>
                <w:sz w:val="24"/>
              </w:rPr>
              <w:t>20</w:t>
            </w:r>
          </w:p>
        </w:tc>
        <w:tc>
          <w:tcPr>
            <w:tcW w:w="3285" w:type="dxa"/>
            <w:tcMar>
              <w:top w:w="50" w:type="dxa"/>
              <w:left w:w="100" w:type="dxa"/>
            </w:tcMar>
            <w:vAlign w:val="center"/>
          </w:tcPr>
          <w:p w14:paraId="61C8020D">
            <w:pPr>
              <w:spacing w:before="0" w:after="0"/>
              <w:ind w:left="135"/>
              <w:jc w:val="left"/>
            </w:pPr>
            <w:r>
              <w:rPr>
                <w:rFonts w:ascii="Times New Roman" w:hAnsi="Times New Roman"/>
                <w:b w:val="0"/>
                <w:i w:val="0"/>
                <w:color w:val="000000"/>
                <w:sz w:val="24"/>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14:paraId="5331F0FC">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67C24D2A">
            <w:pPr>
              <w:spacing w:before="0" w:after="0" w:line="276" w:lineRule="auto"/>
              <w:ind w:left="135"/>
              <w:jc w:val="center"/>
            </w:pPr>
          </w:p>
        </w:tc>
        <w:tc>
          <w:tcPr>
            <w:tcW w:w="1597" w:type="dxa"/>
            <w:tcMar>
              <w:top w:w="50" w:type="dxa"/>
              <w:left w:w="100" w:type="dxa"/>
            </w:tcMar>
            <w:vAlign w:val="center"/>
          </w:tcPr>
          <w:p w14:paraId="6E892311">
            <w:pPr>
              <w:spacing w:before="0" w:after="0" w:line="276" w:lineRule="auto"/>
              <w:ind w:left="135"/>
              <w:jc w:val="center"/>
            </w:pPr>
          </w:p>
        </w:tc>
        <w:tc>
          <w:tcPr>
            <w:tcW w:w="1128" w:type="dxa"/>
            <w:tcMar>
              <w:top w:w="50" w:type="dxa"/>
              <w:left w:w="100" w:type="dxa"/>
            </w:tcMar>
            <w:vAlign w:val="center"/>
          </w:tcPr>
          <w:p w14:paraId="1ABA692F">
            <w:pPr>
              <w:spacing w:before="0" w:after="0"/>
              <w:ind w:left="135"/>
              <w:jc w:val="left"/>
            </w:pPr>
          </w:p>
        </w:tc>
        <w:tc>
          <w:tcPr>
            <w:tcW w:w="1943" w:type="dxa"/>
            <w:tcMar>
              <w:top w:w="50" w:type="dxa"/>
              <w:left w:w="100" w:type="dxa"/>
            </w:tcMar>
            <w:vAlign w:val="center"/>
          </w:tcPr>
          <w:p w14:paraId="054CB3C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"https://m.edsoo.ru/c075842f" \h </w:instrText>
            </w:r>
            <w:r>
              <w:fldChar w:fldCharType="separate"/>
            </w:r>
            <w:r>
              <w:rPr>
                <w:rFonts w:ascii="Times New Roman" w:hAnsi="Times New Roman"/>
                <w:b w:val="0"/>
                <w:i w:val="0"/>
                <w:color w:val="0000FF"/>
                <w:sz w:val="22"/>
                <w:u w:val="single"/>
              </w:rPr>
              <w:t>https://m.edsoo.ru/c075842f</w:t>
            </w:r>
            <w:r>
              <w:rPr>
                <w:rFonts w:ascii="Times New Roman" w:hAnsi="Times New Roman"/>
                <w:b w:val="0"/>
                <w:i w:val="0"/>
                <w:color w:val="0000FF"/>
                <w:sz w:val="22"/>
                <w:u w:val="single"/>
              </w:rPr>
              <w:fldChar w:fldCharType="end"/>
            </w:r>
          </w:p>
        </w:tc>
      </w:tr>
      <w:tr w14:paraId="113893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46FF0885">
            <w:pPr>
              <w:spacing w:before="0" w:after="0"/>
              <w:ind w:left="0"/>
              <w:jc w:val="left"/>
            </w:pPr>
            <w:r>
              <w:rPr>
                <w:rFonts w:ascii="Times New Roman" w:hAnsi="Times New Roman"/>
                <w:b w:val="0"/>
                <w:i w:val="0"/>
                <w:color w:val="000000"/>
                <w:sz w:val="24"/>
              </w:rPr>
              <w:t>21</w:t>
            </w:r>
          </w:p>
        </w:tc>
        <w:tc>
          <w:tcPr>
            <w:tcW w:w="3285" w:type="dxa"/>
            <w:tcMar>
              <w:top w:w="50" w:type="dxa"/>
              <w:left w:w="100" w:type="dxa"/>
            </w:tcMar>
            <w:vAlign w:val="center"/>
          </w:tcPr>
          <w:p w14:paraId="33168145">
            <w:pPr>
              <w:spacing w:before="0" w:after="0"/>
              <w:ind w:left="135"/>
              <w:jc w:val="left"/>
            </w:pPr>
            <w:r>
              <w:rPr>
                <w:rFonts w:ascii="Times New Roman" w:hAnsi="Times New Roman"/>
                <w:b w:val="0"/>
                <w:i w:val="0"/>
                <w:color w:val="000000"/>
                <w:sz w:val="24"/>
              </w:rPr>
              <w:t>Герои поэмы "Двенадцать", сюжет, композиция, многозначность финала. Художественное своеобразие языка поэмы</w:t>
            </w:r>
          </w:p>
        </w:tc>
        <w:tc>
          <w:tcPr>
            <w:tcW w:w="802" w:type="dxa"/>
            <w:tcMar>
              <w:top w:w="50" w:type="dxa"/>
              <w:left w:w="100" w:type="dxa"/>
            </w:tcMar>
            <w:vAlign w:val="center"/>
          </w:tcPr>
          <w:p w14:paraId="6110E4F9">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131B23E8">
            <w:pPr>
              <w:spacing w:before="0" w:after="0" w:line="276" w:lineRule="auto"/>
              <w:ind w:left="135"/>
              <w:jc w:val="center"/>
            </w:pPr>
          </w:p>
        </w:tc>
        <w:tc>
          <w:tcPr>
            <w:tcW w:w="1597" w:type="dxa"/>
            <w:tcMar>
              <w:top w:w="50" w:type="dxa"/>
              <w:left w:w="100" w:type="dxa"/>
            </w:tcMar>
            <w:vAlign w:val="center"/>
          </w:tcPr>
          <w:p w14:paraId="7BA4C059">
            <w:pPr>
              <w:spacing w:before="0" w:after="0" w:line="276" w:lineRule="auto"/>
              <w:ind w:left="135"/>
              <w:jc w:val="center"/>
            </w:pPr>
          </w:p>
        </w:tc>
        <w:tc>
          <w:tcPr>
            <w:tcW w:w="1128" w:type="dxa"/>
            <w:tcMar>
              <w:top w:w="50" w:type="dxa"/>
              <w:left w:w="100" w:type="dxa"/>
            </w:tcMar>
            <w:vAlign w:val="center"/>
          </w:tcPr>
          <w:p w14:paraId="4B2E75EB">
            <w:pPr>
              <w:spacing w:before="0" w:after="0"/>
              <w:ind w:left="135"/>
              <w:jc w:val="left"/>
            </w:pPr>
          </w:p>
        </w:tc>
        <w:tc>
          <w:tcPr>
            <w:tcW w:w="1943" w:type="dxa"/>
            <w:tcMar>
              <w:top w:w="50" w:type="dxa"/>
              <w:left w:w="100" w:type="dxa"/>
            </w:tcMar>
            <w:vAlign w:val="center"/>
          </w:tcPr>
          <w:p w14:paraId="2C4A5A4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"https://m.edsoo.ru/eaafb657" \h </w:instrText>
            </w:r>
            <w:r>
              <w:fldChar w:fldCharType="separate"/>
            </w:r>
            <w:r>
              <w:rPr>
                <w:rFonts w:ascii="Times New Roman" w:hAnsi="Times New Roman"/>
                <w:b w:val="0"/>
                <w:i w:val="0"/>
                <w:color w:val="0000FF"/>
                <w:sz w:val="22"/>
                <w:u w:val="single"/>
              </w:rPr>
              <w:t>https://m.edsoo.ru/eaafb657</w:t>
            </w:r>
            <w:r>
              <w:rPr>
                <w:rFonts w:ascii="Times New Roman" w:hAnsi="Times New Roman"/>
                <w:b w:val="0"/>
                <w:i w:val="0"/>
                <w:color w:val="0000FF"/>
                <w:sz w:val="22"/>
                <w:u w:val="single"/>
              </w:rPr>
              <w:fldChar w:fldCharType="end"/>
            </w:r>
          </w:p>
        </w:tc>
      </w:tr>
      <w:tr w14:paraId="4DAE59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22B3D4F6">
            <w:pPr>
              <w:spacing w:before="0" w:after="0"/>
              <w:ind w:left="0"/>
              <w:jc w:val="left"/>
            </w:pPr>
            <w:r>
              <w:rPr>
                <w:rFonts w:ascii="Times New Roman" w:hAnsi="Times New Roman"/>
                <w:b w:val="0"/>
                <w:i w:val="0"/>
                <w:color w:val="000000"/>
                <w:sz w:val="24"/>
              </w:rPr>
              <w:t>22</w:t>
            </w:r>
          </w:p>
        </w:tc>
        <w:tc>
          <w:tcPr>
            <w:tcW w:w="3285" w:type="dxa"/>
            <w:tcMar>
              <w:top w:w="50" w:type="dxa"/>
              <w:left w:w="100" w:type="dxa"/>
            </w:tcMar>
            <w:vAlign w:val="center"/>
          </w:tcPr>
          <w:p w14:paraId="127158EE">
            <w:pPr>
              <w:spacing w:before="0" w:after="0"/>
              <w:ind w:left="135"/>
              <w:jc w:val="left"/>
            </w:pPr>
            <w:r>
              <w:rPr>
                <w:rFonts w:ascii="Times New Roman" w:hAnsi="Times New Roman"/>
                <w:b w:val="0"/>
                <w:i w:val="0"/>
                <w:color w:val="000000"/>
                <w:sz w:val="24"/>
              </w:rPr>
              <w:t>Подготовка к презентации проекта по литературе начала ХХ века</w:t>
            </w:r>
          </w:p>
        </w:tc>
        <w:tc>
          <w:tcPr>
            <w:tcW w:w="802" w:type="dxa"/>
            <w:tcMar>
              <w:top w:w="50" w:type="dxa"/>
              <w:left w:w="100" w:type="dxa"/>
            </w:tcMar>
            <w:vAlign w:val="center"/>
          </w:tcPr>
          <w:p w14:paraId="639B562A">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65448099">
            <w:pPr>
              <w:spacing w:before="0" w:after="0" w:line="276" w:lineRule="auto"/>
              <w:ind w:left="135"/>
              <w:jc w:val="center"/>
            </w:pPr>
          </w:p>
        </w:tc>
        <w:tc>
          <w:tcPr>
            <w:tcW w:w="1597" w:type="dxa"/>
            <w:tcMar>
              <w:top w:w="50" w:type="dxa"/>
              <w:left w:w="100" w:type="dxa"/>
            </w:tcMar>
            <w:vAlign w:val="center"/>
          </w:tcPr>
          <w:p w14:paraId="2E89E920">
            <w:pPr>
              <w:spacing w:before="0" w:after="0" w:line="276" w:lineRule="auto"/>
              <w:ind w:left="135"/>
              <w:jc w:val="center"/>
            </w:pPr>
          </w:p>
        </w:tc>
        <w:tc>
          <w:tcPr>
            <w:tcW w:w="1128" w:type="dxa"/>
            <w:tcMar>
              <w:top w:w="50" w:type="dxa"/>
              <w:left w:w="100" w:type="dxa"/>
            </w:tcMar>
            <w:vAlign w:val="center"/>
          </w:tcPr>
          <w:p w14:paraId="656E0F74">
            <w:pPr>
              <w:spacing w:before="0" w:after="0"/>
              <w:ind w:left="135"/>
              <w:jc w:val="left"/>
            </w:pPr>
          </w:p>
        </w:tc>
        <w:tc>
          <w:tcPr>
            <w:tcW w:w="1943" w:type="dxa"/>
            <w:tcMar>
              <w:top w:w="50" w:type="dxa"/>
              <w:left w:w="100" w:type="dxa"/>
            </w:tcMar>
            <w:vAlign w:val="center"/>
          </w:tcPr>
          <w:p w14:paraId="4E93EEC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"https://m.edsoo.ru/6ed881ea" \h </w:instrText>
            </w:r>
            <w:r>
              <w:fldChar w:fldCharType="separate"/>
            </w:r>
            <w:r>
              <w:rPr>
                <w:rFonts w:ascii="Times New Roman" w:hAnsi="Times New Roman"/>
                <w:b w:val="0"/>
                <w:i w:val="0"/>
                <w:color w:val="0000FF"/>
                <w:sz w:val="22"/>
                <w:u w:val="single"/>
              </w:rPr>
              <w:t>https://m.edsoo.ru/6ed881ea</w:t>
            </w:r>
            <w:r>
              <w:rPr>
                <w:rFonts w:ascii="Times New Roman" w:hAnsi="Times New Roman"/>
                <w:b w:val="0"/>
                <w:i w:val="0"/>
                <w:color w:val="0000FF"/>
                <w:sz w:val="22"/>
                <w:u w:val="single"/>
              </w:rPr>
              <w:fldChar w:fldCharType="end"/>
            </w:r>
          </w:p>
        </w:tc>
      </w:tr>
      <w:tr w14:paraId="312A8C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50FD3BC9">
            <w:pPr>
              <w:spacing w:before="0" w:after="0"/>
              <w:ind w:left="0"/>
              <w:jc w:val="left"/>
            </w:pPr>
            <w:r>
              <w:rPr>
                <w:rFonts w:ascii="Times New Roman" w:hAnsi="Times New Roman"/>
                <w:b w:val="0"/>
                <w:i w:val="0"/>
                <w:color w:val="000000"/>
                <w:sz w:val="24"/>
              </w:rPr>
              <w:t>23</w:t>
            </w:r>
          </w:p>
        </w:tc>
        <w:tc>
          <w:tcPr>
            <w:tcW w:w="3285" w:type="dxa"/>
            <w:tcMar>
              <w:top w:w="50" w:type="dxa"/>
              <w:left w:w="100" w:type="dxa"/>
            </w:tcMar>
            <w:vAlign w:val="center"/>
          </w:tcPr>
          <w:p w14:paraId="5509B4A1">
            <w:pPr>
              <w:spacing w:before="0" w:after="0"/>
              <w:ind w:left="135"/>
              <w:jc w:val="left"/>
            </w:pPr>
            <w:r>
              <w:rPr>
                <w:rFonts w:ascii="Times New Roman" w:hAnsi="Times New Roman"/>
                <w:b w:val="0"/>
                <w:i w:val="0"/>
                <w:color w:val="000000"/>
                <w:sz w:val="24"/>
              </w:rPr>
              <w:t>Презентация проекта по литературе начала ХХ века</w:t>
            </w:r>
          </w:p>
        </w:tc>
        <w:tc>
          <w:tcPr>
            <w:tcW w:w="802" w:type="dxa"/>
            <w:tcMar>
              <w:top w:w="50" w:type="dxa"/>
              <w:left w:w="100" w:type="dxa"/>
            </w:tcMar>
            <w:vAlign w:val="center"/>
          </w:tcPr>
          <w:p w14:paraId="3C4EA309">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02B058C7">
            <w:pPr>
              <w:spacing w:before="0" w:after="0" w:line="276" w:lineRule="auto"/>
              <w:ind w:left="135"/>
              <w:jc w:val="center"/>
            </w:pPr>
          </w:p>
        </w:tc>
        <w:tc>
          <w:tcPr>
            <w:tcW w:w="1597" w:type="dxa"/>
            <w:tcMar>
              <w:top w:w="50" w:type="dxa"/>
              <w:left w:w="100" w:type="dxa"/>
            </w:tcMar>
            <w:vAlign w:val="center"/>
          </w:tcPr>
          <w:p w14:paraId="02007498">
            <w:pPr>
              <w:spacing w:before="0" w:after="0" w:line="276" w:lineRule="auto"/>
              <w:ind w:left="135"/>
              <w:jc w:val="center"/>
            </w:pPr>
          </w:p>
        </w:tc>
        <w:tc>
          <w:tcPr>
            <w:tcW w:w="1128" w:type="dxa"/>
            <w:tcMar>
              <w:top w:w="50" w:type="dxa"/>
              <w:left w:w="100" w:type="dxa"/>
            </w:tcMar>
            <w:vAlign w:val="center"/>
          </w:tcPr>
          <w:p w14:paraId="01726150">
            <w:pPr>
              <w:spacing w:before="0" w:after="0"/>
              <w:ind w:left="135"/>
              <w:jc w:val="left"/>
            </w:pPr>
          </w:p>
        </w:tc>
        <w:tc>
          <w:tcPr>
            <w:tcW w:w="1943" w:type="dxa"/>
            <w:tcMar>
              <w:top w:w="50" w:type="dxa"/>
              <w:left w:w="100" w:type="dxa"/>
            </w:tcMar>
            <w:vAlign w:val="center"/>
          </w:tcPr>
          <w:p w14:paraId="11D8EC9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"https://m.edsoo.ru/7959772f" \h </w:instrText>
            </w:r>
            <w:r>
              <w:fldChar w:fldCharType="separate"/>
            </w:r>
            <w:r>
              <w:rPr>
                <w:rFonts w:ascii="Times New Roman" w:hAnsi="Times New Roman"/>
                <w:b w:val="0"/>
                <w:i w:val="0"/>
                <w:color w:val="0000FF"/>
                <w:sz w:val="22"/>
                <w:u w:val="single"/>
              </w:rPr>
              <w:t>https://m.edsoo.ru/7959772f</w:t>
            </w:r>
            <w:r>
              <w:rPr>
                <w:rFonts w:ascii="Times New Roman" w:hAnsi="Times New Roman"/>
                <w:b w:val="0"/>
                <w:i w:val="0"/>
                <w:color w:val="0000FF"/>
                <w:sz w:val="22"/>
                <w:u w:val="single"/>
              </w:rPr>
              <w:fldChar w:fldCharType="end"/>
            </w:r>
          </w:p>
        </w:tc>
      </w:tr>
      <w:tr w14:paraId="3E84D1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16462393">
            <w:pPr>
              <w:spacing w:before="0" w:after="0"/>
              <w:ind w:left="0"/>
              <w:jc w:val="left"/>
            </w:pPr>
            <w:r>
              <w:rPr>
                <w:rFonts w:ascii="Times New Roman" w:hAnsi="Times New Roman"/>
                <w:b w:val="0"/>
                <w:i w:val="0"/>
                <w:color w:val="000000"/>
                <w:sz w:val="24"/>
              </w:rPr>
              <w:t>24</w:t>
            </w:r>
          </w:p>
        </w:tc>
        <w:tc>
          <w:tcPr>
            <w:tcW w:w="3285" w:type="dxa"/>
            <w:tcMar>
              <w:top w:w="50" w:type="dxa"/>
              <w:left w:w="100" w:type="dxa"/>
            </w:tcMar>
            <w:vAlign w:val="center"/>
          </w:tcPr>
          <w:p w14:paraId="22F5CBE8">
            <w:pPr>
              <w:spacing w:before="0" w:after="0"/>
              <w:ind w:left="135"/>
              <w:jc w:val="left"/>
            </w:pPr>
            <w:r>
              <w:rPr>
                <w:rFonts w:ascii="Times New Roman" w:hAnsi="Times New Roman"/>
                <w:b w:val="0"/>
                <w:i w:val="0"/>
                <w:color w:val="000000"/>
                <w:sz w:val="24"/>
              </w:rPr>
              <w:t>Основные этапы жизни и творчества В.В.Маяковского. Новаторство поэтики Маяковского. Лирический герой ранних произведений поэта</w:t>
            </w:r>
          </w:p>
        </w:tc>
        <w:tc>
          <w:tcPr>
            <w:tcW w:w="802" w:type="dxa"/>
            <w:tcMar>
              <w:top w:w="50" w:type="dxa"/>
              <w:left w:w="100" w:type="dxa"/>
            </w:tcMar>
            <w:vAlign w:val="center"/>
          </w:tcPr>
          <w:p w14:paraId="71291698">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07395AFC">
            <w:pPr>
              <w:spacing w:before="0" w:after="0" w:line="276" w:lineRule="auto"/>
              <w:ind w:left="135"/>
              <w:jc w:val="center"/>
            </w:pPr>
          </w:p>
        </w:tc>
        <w:tc>
          <w:tcPr>
            <w:tcW w:w="1597" w:type="dxa"/>
            <w:tcMar>
              <w:top w:w="50" w:type="dxa"/>
              <w:left w:w="100" w:type="dxa"/>
            </w:tcMar>
            <w:vAlign w:val="center"/>
          </w:tcPr>
          <w:p w14:paraId="0799C4C3">
            <w:pPr>
              <w:spacing w:before="0" w:after="0" w:line="276" w:lineRule="auto"/>
              <w:ind w:left="135"/>
              <w:jc w:val="center"/>
            </w:pPr>
          </w:p>
        </w:tc>
        <w:tc>
          <w:tcPr>
            <w:tcW w:w="1128" w:type="dxa"/>
            <w:tcMar>
              <w:top w:w="50" w:type="dxa"/>
              <w:left w:w="100" w:type="dxa"/>
            </w:tcMar>
            <w:vAlign w:val="center"/>
          </w:tcPr>
          <w:p w14:paraId="3A9B402E">
            <w:pPr>
              <w:spacing w:before="0" w:after="0"/>
              <w:ind w:left="135"/>
              <w:jc w:val="left"/>
            </w:pPr>
          </w:p>
        </w:tc>
        <w:tc>
          <w:tcPr>
            <w:tcW w:w="1943" w:type="dxa"/>
            <w:tcMar>
              <w:top w:w="50" w:type="dxa"/>
              <w:left w:w="100" w:type="dxa"/>
            </w:tcMar>
            <w:vAlign w:val="center"/>
          </w:tcPr>
          <w:p w14:paraId="1E34A9B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"https://m.edsoo.ru/9fa68635" \h </w:instrText>
            </w:r>
            <w:r>
              <w:fldChar w:fldCharType="separate"/>
            </w:r>
            <w:r>
              <w:rPr>
                <w:rFonts w:ascii="Times New Roman" w:hAnsi="Times New Roman"/>
                <w:b w:val="0"/>
                <w:i w:val="0"/>
                <w:color w:val="0000FF"/>
                <w:sz w:val="22"/>
                <w:u w:val="single"/>
              </w:rPr>
              <w:t>https://m.edsoo.ru/9fa68635</w:t>
            </w:r>
            <w:r>
              <w:rPr>
                <w:rFonts w:ascii="Times New Roman" w:hAnsi="Times New Roman"/>
                <w:b w:val="0"/>
                <w:i w:val="0"/>
                <w:color w:val="0000FF"/>
                <w:sz w:val="22"/>
                <w:u w:val="single"/>
              </w:rPr>
              <w:fldChar w:fldCharType="end"/>
            </w:r>
          </w:p>
        </w:tc>
      </w:tr>
      <w:tr w14:paraId="3918E2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1018E7C7">
            <w:pPr>
              <w:spacing w:before="0" w:after="0"/>
              <w:ind w:left="0"/>
              <w:jc w:val="left"/>
            </w:pPr>
            <w:r>
              <w:rPr>
                <w:rFonts w:ascii="Times New Roman" w:hAnsi="Times New Roman"/>
                <w:b w:val="0"/>
                <w:i w:val="0"/>
                <w:color w:val="000000"/>
                <w:sz w:val="24"/>
              </w:rPr>
              <w:t>25</w:t>
            </w:r>
          </w:p>
        </w:tc>
        <w:tc>
          <w:tcPr>
            <w:tcW w:w="3285" w:type="dxa"/>
            <w:tcMar>
              <w:top w:w="50" w:type="dxa"/>
              <w:left w:w="100" w:type="dxa"/>
            </w:tcMar>
            <w:vAlign w:val="center"/>
          </w:tcPr>
          <w:p w14:paraId="1FB85382">
            <w:pPr>
              <w:spacing w:before="0" w:after="0"/>
              <w:ind w:left="135"/>
              <w:jc w:val="left"/>
            </w:pPr>
            <w:r>
              <w:rPr>
                <w:rFonts w:ascii="Times New Roman" w:hAnsi="Times New Roman"/>
                <w:b w:val="0"/>
                <w:i w:val="0"/>
                <w:color w:val="000000"/>
                <w:sz w:val="24"/>
              </w:rPr>
              <w:t>Поэт и революция. Сатира в стихотворениях Маяковского («Прозаседавшиеся» и др.)</w:t>
            </w:r>
          </w:p>
        </w:tc>
        <w:tc>
          <w:tcPr>
            <w:tcW w:w="802" w:type="dxa"/>
            <w:tcMar>
              <w:top w:w="50" w:type="dxa"/>
              <w:left w:w="100" w:type="dxa"/>
            </w:tcMar>
            <w:vAlign w:val="center"/>
          </w:tcPr>
          <w:p w14:paraId="13F30366">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0C456749">
            <w:pPr>
              <w:spacing w:before="0" w:after="0" w:line="276" w:lineRule="auto"/>
              <w:ind w:left="135"/>
              <w:jc w:val="center"/>
            </w:pPr>
          </w:p>
        </w:tc>
        <w:tc>
          <w:tcPr>
            <w:tcW w:w="1597" w:type="dxa"/>
            <w:tcMar>
              <w:top w:w="50" w:type="dxa"/>
              <w:left w:w="100" w:type="dxa"/>
            </w:tcMar>
            <w:vAlign w:val="center"/>
          </w:tcPr>
          <w:p w14:paraId="3FED66E2">
            <w:pPr>
              <w:spacing w:before="0" w:after="0" w:line="276" w:lineRule="auto"/>
              <w:ind w:left="135"/>
              <w:jc w:val="center"/>
            </w:pPr>
          </w:p>
        </w:tc>
        <w:tc>
          <w:tcPr>
            <w:tcW w:w="1128" w:type="dxa"/>
            <w:tcMar>
              <w:top w:w="50" w:type="dxa"/>
              <w:left w:w="100" w:type="dxa"/>
            </w:tcMar>
            <w:vAlign w:val="center"/>
          </w:tcPr>
          <w:p w14:paraId="5B98008B">
            <w:pPr>
              <w:spacing w:before="0" w:after="0"/>
              <w:ind w:left="135"/>
              <w:jc w:val="left"/>
            </w:pPr>
          </w:p>
        </w:tc>
        <w:tc>
          <w:tcPr>
            <w:tcW w:w="1943" w:type="dxa"/>
            <w:tcMar>
              <w:top w:w="50" w:type="dxa"/>
              <w:left w:w="100" w:type="dxa"/>
            </w:tcMar>
            <w:vAlign w:val="center"/>
          </w:tcPr>
          <w:p w14:paraId="5EC5D60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"https://m.edsoo.ru/ddf54ef6" \h </w:instrText>
            </w:r>
            <w:r>
              <w:fldChar w:fldCharType="separate"/>
            </w:r>
            <w:r>
              <w:rPr>
                <w:rFonts w:ascii="Times New Roman" w:hAnsi="Times New Roman"/>
                <w:b w:val="0"/>
                <w:i w:val="0"/>
                <w:color w:val="0000FF"/>
                <w:sz w:val="22"/>
                <w:u w:val="single"/>
              </w:rPr>
              <w:t>https://m.edsoo.ru/ddf54ef6</w:t>
            </w:r>
            <w:r>
              <w:rPr>
                <w:rFonts w:ascii="Times New Roman" w:hAnsi="Times New Roman"/>
                <w:b w:val="0"/>
                <w:i w:val="0"/>
                <w:color w:val="0000FF"/>
                <w:sz w:val="22"/>
                <w:u w:val="single"/>
              </w:rPr>
              <w:fldChar w:fldCharType="end"/>
            </w:r>
          </w:p>
        </w:tc>
      </w:tr>
      <w:tr w14:paraId="636875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1BEC36DF">
            <w:pPr>
              <w:spacing w:before="0" w:after="0"/>
              <w:ind w:left="0"/>
              <w:jc w:val="left"/>
            </w:pPr>
            <w:r>
              <w:rPr>
                <w:rFonts w:ascii="Times New Roman" w:hAnsi="Times New Roman"/>
                <w:b w:val="0"/>
                <w:i w:val="0"/>
                <w:color w:val="000000"/>
                <w:sz w:val="24"/>
              </w:rPr>
              <w:t>26</w:t>
            </w:r>
          </w:p>
        </w:tc>
        <w:tc>
          <w:tcPr>
            <w:tcW w:w="3285" w:type="dxa"/>
            <w:tcMar>
              <w:top w:w="50" w:type="dxa"/>
              <w:left w:w="100" w:type="dxa"/>
            </w:tcMar>
            <w:vAlign w:val="center"/>
          </w:tcPr>
          <w:p w14:paraId="4BCE90EF">
            <w:pPr>
              <w:spacing w:before="0" w:after="0"/>
              <w:ind w:left="135"/>
              <w:jc w:val="left"/>
            </w:pPr>
            <w:r>
              <w:rPr>
                <w:rFonts w:ascii="Times New Roman" w:hAnsi="Times New Roman"/>
                <w:b w:val="0"/>
                <w:i w:val="0"/>
                <w:color w:val="000000"/>
                <w:sz w:val="24"/>
              </w:rPr>
              <w:t>Своеобразие любовной лирики Маяковского («Послушайте!», «Лиличка!»,«Письмо Татьяне Яковлевой» и др.)</w:t>
            </w:r>
          </w:p>
        </w:tc>
        <w:tc>
          <w:tcPr>
            <w:tcW w:w="802" w:type="dxa"/>
            <w:tcMar>
              <w:top w:w="50" w:type="dxa"/>
              <w:left w:w="100" w:type="dxa"/>
            </w:tcMar>
            <w:vAlign w:val="center"/>
          </w:tcPr>
          <w:p w14:paraId="256C238D">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7EDFF8CD">
            <w:pPr>
              <w:spacing w:before="0" w:after="0" w:line="276" w:lineRule="auto"/>
              <w:ind w:left="135"/>
              <w:jc w:val="center"/>
            </w:pPr>
          </w:p>
        </w:tc>
        <w:tc>
          <w:tcPr>
            <w:tcW w:w="1597" w:type="dxa"/>
            <w:tcMar>
              <w:top w:w="50" w:type="dxa"/>
              <w:left w:w="100" w:type="dxa"/>
            </w:tcMar>
            <w:vAlign w:val="center"/>
          </w:tcPr>
          <w:p w14:paraId="1FB20DA6">
            <w:pPr>
              <w:spacing w:before="0" w:after="0" w:line="276" w:lineRule="auto"/>
              <w:ind w:left="135"/>
              <w:jc w:val="center"/>
            </w:pPr>
          </w:p>
        </w:tc>
        <w:tc>
          <w:tcPr>
            <w:tcW w:w="1128" w:type="dxa"/>
            <w:tcMar>
              <w:top w:w="50" w:type="dxa"/>
              <w:left w:w="100" w:type="dxa"/>
            </w:tcMar>
            <w:vAlign w:val="center"/>
          </w:tcPr>
          <w:p w14:paraId="275128C1">
            <w:pPr>
              <w:spacing w:before="0" w:after="0"/>
              <w:ind w:left="135"/>
              <w:jc w:val="left"/>
            </w:pPr>
          </w:p>
        </w:tc>
        <w:tc>
          <w:tcPr>
            <w:tcW w:w="1943" w:type="dxa"/>
            <w:tcMar>
              <w:top w:w="50" w:type="dxa"/>
              <w:left w:w="100" w:type="dxa"/>
            </w:tcMar>
            <w:vAlign w:val="center"/>
          </w:tcPr>
          <w:p w14:paraId="36963B8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"https://m.edsoo.ru/ba41962d" \h </w:instrText>
            </w:r>
            <w:r>
              <w:fldChar w:fldCharType="separate"/>
            </w:r>
            <w:r>
              <w:rPr>
                <w:rFonts w:ascii="Times New Roman" w:hAnsi="Times New Roman"/>
                <w:b w:val="0"/>
                <w:i w:val="0"/>
                <w:color w:val="0000FF"/>
                <w:sz w:val="22"/>
                <w:u w:val="single"/>
              </w:rPr>
              <w:t>https://m.edsoo.ru/ba41962d</w:t>
            </w:r>
            <w:r>
              <w:rPr>
                <w:rFonts w:ascii="Times New Roman" w:hAnsi="Times New Roman"/>
                <w:b w:val="0"/>
                <w:i w:val="0"/>
                <w:color w:val="0000FF"/>
                <w:sz w:val="22"/>
                <w:u w:val="single"/>
              </w:rPr>
              <w:fldChar w:fldCharType="end"/>
            </w:r>
          </w:p>
        </w:tc>
      </w:tr>
      <w:tr w14:paraId="04FBCE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18389C9B">
            <w:pPr>
              <w:spacing w:before="0" w:after="0"/>
              <w:ind w:left="0"/>
              <w:jc w:val="left"/>
            </w:pPr>
            <w:r>
              <w:rPr>
                <w:rFonts w:ascii="Times New Roman" w:hAnsi="Times New Roman"/>
                <w:b w:val="0"/>
                <w:i w:val="0"/>
                <w:color w:val="000000"/>
                <w:sz w:val="24"/>
              </w:rPr>
              <w:t>27</w:t>
            </w:r>
          </w:p>
        </w:tc>
        <w:tc>
          <w:tcPr>
            <w:tcW w:w="3285" w:type="dxa"/>
            <w:tcMar>
              <w:top w:w="50" w:type="dxa"/>
              <w:left w:w="100" w:type="dxa"/>
            </w:tcMar>
            <w:vAlign w:val="center"/>
          </w:tcPr>
          <w:p w14:paraId="491CB6C9">
            <w:pPr>
              <w:spacing w:before="0" w:after="0"/>
              <w:ind w:left="135"/>
              <w:jc w:val="left"/>
            </w:pPr>
            <w:r>
              <w:rPr>
                <w:rFonts w:ascii="Times New Roman" w:hAnsi="Times New Roman"/>
                <w:b w:val="0"/>
                <w:i w:val="0"/>
                <w:color w:val="000000"/>
                <w:sz w:val="24"/>
              </w:rPr>
              <w:t>Художественный мир поэмы В.В.Маяковского «Облако в штанах»</w:t>
            </w:r>
          </w:p>
        </w:tc>
        <w:tc>
          <w:tcPr>
            <w:tcW w:w="802" w:type="dxa"/>
            <w:tcMar>
              <w:top w:w="50" w:type="dxa"/>
              <w:left w:w="100" w:type="dxa"/>
            </w:tcMar>
            <w:vAlign w:val="center"/>
          </w:tcPr>
          <w:p w14:paraId="5E646FDC">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1924E823">
            <w:pPr>
              <w:spacing w:before="0" w:after="0" w:line="276" w:lineRule="auto"/>
              <w:ind w:left="135"/>
              <w:jc w:val="center"/>
            </w:pPr>
          </w:p>
        </w:tc>
        <w:tc>
          <w:tcPr>
            <w:tcW w:w="1597" w:type="dxa"/>
            <w:tcMar>
              <w:top w:w="50" w:type="dxa"/>
              <w:left w:w="100" w:type="dxa"/>
            </w:tcMar>
            <w:vAlign w:val="center"/>
          </w:tcPr>
          <w:p w14:paraId="2543A413">
            <w:pPr>
              <w:spacing w:before="0" w:after="0" w:line="276" w:lineRule="auto"/>
              <w:ind w:left="135"/>
              <w:jc w:val="center"/>
            </w:pPr>
          </w:p>
        </w:tc>
        <w:tc>
          <w:tcPr>
            <w:tcW w:w="1128" w:type="dxa"/>
            <w:tcMar>
              <w:top w:w="50" w:type="dxa"/>
              <w:left w:w="100" w:type="dxa"/>
            </w:tcMar>
            <w:vAlign w:val="center"/>
          </w:tcPr>
          <w:p w14:paraId="545550A2">
            <w:pPr>
              <w:spacing w:before="0" w:after="0"/>
              <w:ind w:left="135"/>
              <w:jc w:val="left"/>
            </w:pPr>
          </w:p>
        </w:tc>
        <w:tc>
          <w:tcPr>
            <w:tcW w:w="1943" w:type="dxa"/>
            <w:tcMar>
              <w:top w:w="50" w:type="dxa"/>
              <w:left w:w="100" w:type="dxa"/>
            </w:tcMar>
            <w:vAlign w:val="center"/>
          </w:tcPr>
          <w:p w14:paraId="4A36197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"https://m.edsoo.ru/ac830a56" \h </w:instrText>
            </w:r>
            <w:r>
              <w:fldChar w:fldCharType="separate"/>
            </w:r>
            <w:r>
              <w:rPr>
                <w:rFonts w:ascii="Times New Roman" w:hAnsi="Times New Roman"/>
                <w:b w:val="0"/>
                <w:i w:val="0"/>
                <w:color w:val="0000FF"/>
                <w:sz w:val="22"/>
                <w:u w:val="single"/>
              </w:rPr>
              <w:t>https://m.edsoo.ru/ac830a56</w:t>
            </w:r>
            <w:r>
              <w:rPr>
                <w:rFonts w:ascii="Times New Roman" w:hAnsi="Times New Roman"/>
                <w:b w:val="0"/>
                <w:i w:val="0"/>
                <w:color w:val="0000FF"/>
                <w:sz w:val="22"/>
                <w:u w:val="single"/>
              </w:rPr>
              <w:fldChar w:fldCharType="end"/>
            </w:r>
          </w:p>
        </w:tc>
      </w:tr>
      <w:tr w14:paraId="51C62A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3A55043E">
            <w:pPr>
              <w:spacing w:before="0" w:after="0"/>
              <w:ind w:left="0"/>
              <w:jc w:val="left"/>
            </w:pPr>
            <w:r>
              <w:rPr>
                <w:rFonts w:ascii="Times New Roman" w:hAnsi="Times New Roman"/>
                <w:b w:val="0"/>
                <w:i w:val="0"/>
                <w:color w:val="000000"/>
                <w:sz w:val="24"/>
              </w:rPr>
              <w:t>28</w:t>
            </w:r>
          </w:p>
        </w:tc>
        <w:tc>
          <w:tcPr>
            <w:tcW w:w="3285" w:type="dxa"/>
            <w:tcMar>
              <w:top w:w="50" w:type="dxa"/>
              <w:left w:w="100" w:type="dxa"/>
            </w:tcMar>
            <w:vAlign w:val="center"/>
          </w:tcPr>
          <w:p w14:paraId="14118DFE">
            <w:pPr>
              <w:spacing w:before="0" w:after="0"/>
              <w:ind w:left="135"/>
              <w:jc w:val="left"/>
            </w:pPr>
            <w:r>
              <w:rPr>
                <w:rFonts w:ascii="Times New Roman" w:hAnsi="Times New Roman"/>
                <w:b w:val="0"/>
                <w:i w:val="0"/>
                <w:color w:val="000000"/>
                <w:sz w:val="24"/>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14:paraId="6FB3725F">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7B0642B8">
            <w:pPr>
              <w:spacing w:before="0" w:after="0" w:line="276" w:lineRule="auto"/>
              <w:ind w:left="135"/>
              <w:jc w:val="center"/>
            </w:pPr>
          </w:p>
        </w:tc>
        <w:tc>
          <w:tcPr>
            <w:tcW w:w="1597" w:type="dxa"/>
            <w:tcMar>
              <w:top w:w="50" w:type="dxa"/>
              <w:left w:w="100" w:type="dxa"/>
            </w:tcMar>
            <w:vAlign w:val="center"/>
          </w:tcPr>
          <w:p w14:paraId="695A8984">
            <w:pPr>
              <w:spacing w:before="0" w:after="0" w:line="276" w:lineRule="auto"/>
              <w:ind w:left="135"/>
              <w:jc w:val="center"/>
            </w:pPr>
          </w:p>
        </w:tc>
        <w:tc>
          <w:tcPr>
            <w:tcW w:w="1128" w:type="dxa"/>
            <w:tcMar>
              <w:top w:w="50" w:type="dxa"/>
              <w:left w:w="100" w:type="dxa"/>
            </w:tcMar>
            <w:vAlign w:val="center"/>
          </w:tcPr>
          <w:p w14:paraId="7EA8A8DE">
            <w:pPr>
              <w:spacing w:before="0" w:after="0"/>
              <w:ind w:left="135"/>
              <w:jc w:val="left"/>
            </w:pPr>
          </w:p>
        </w:tc>
        <w:tc>
          <w:tcPr>
            <w:tcW w:w="1943" w:type="dxa"/>
            <w:tcMar>
              <w:top w:w="50" w:type="dxa"/>
              <w:left w:w="100" w:type="dxa"/>
            </w:tcMar>
            <w:vAlign w:val="center"/>
          </w:tcPr>
          <w:p w14:paraId="0514831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"https://m.edsoo.ru/6961da74" \h </w:instrText>
            </w:r>
            <w:r>
              <w:fldChar w:fldCharType="separate"/>
            </w:r>
            <w:r>
              <w:rPr>
                <w:rFonts w:ascii="Times New Roman" w:hAnsi="Times New Roman"/>
                <w:b w:val="0"/>
                <w:i w:val="0"/>
                <w:color w:val="0000FF"/>
                <w:sz w:val="22"/>
                <w:u w:val="single"/>
              </w:rPr>
              <w:t>https://m.edsoo.ru/6961da74</w:t>
            </w:r>
            <w:r>
              <w:rPr>
                <w:rFonts w:ascii="Times New Roman" w:hAnsi="Times New Roman"/>
                <w:b w:val="0"/>
                <w:i w:val="0"/>
                <w:color w:val="0000FF"/>
                <w:sz w:val="22"/>
                <w:u w:val="single"/>
              </w:rPr>
              <w:fldChar w:fldCharType="end"/>
            </w:r>
          </w:p>
        </w:tc>
      </w:tr>
      <w:tr w14:paraId="3109F7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2C5BE2D3">
            <w:pPr>
              <w:spacing w:before="0" w:after="0"/>
              <w:ind w:left="0"/>
              <w:jc w:val="left"/>
            </w:pPr>
            <w:r>
              <w:rPr>
                <w:rFonts w:ascii="Times New Roman" w:hAnsi="Times New Roman"/>
                <w:b w:val="0"/>
                <w:i w:val="0"/>
                <w:color w:val="000000"/>
                <w:sz w:val="24"/>
              </w:rPr>
              <w:t>29</w:t>
            </w:r>
          </w:p>
        </w:tc>
        <w:tc>
          <w:tcPr>
            <w:tcW w:w="3285" w:type="dxa"/>
            <w:tcMar>
              <w:top w:w="50" w:type="dxa"/>
              <w:left w:w="100" w:type="dxa"/>
            </w:tcMar>
            <w:vAlign w:val="center"/>
          </w:tcPr>
          <w:p w14:paraId="75C1B84D">
            <w:pPr>
              <w:spacing w:before="0" w:after="0"/>
              <w:ind w:left="135"/>
              <w:jc w:val="left"/>
            </w:pPr>
            <w:r>
              <w:rPr>
                <w:rFonts w:ascii="Times New Roman" w:hAnsi="Times New Roman"/>
                <w:b w:val="0"/>
                <w:i w:val="0"/>
                <w:color w:val="000000"/>
                <w:sz w:val="24"/>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tcMar>
              <w:top w:w="50" w:type="dxa"/>
              <w:left w:w="100" w:type="dxa"/>
            </w:tcMar>
            <w:vAlign w:val="center"/>
          </w:tcPr>
          <w:p w14:paraId="1F597C08">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64F8426B">
            <w:pPr>
              <w:spacing w:before="0" w:after="0" w:line="276" w:lineRule="auto"/>
              <w:ind w:left="135"/>
              <w:jc w:val="center"/>
            </w:pPr>
          </w:p>
        </w:tc>
        <w:tc>
          <w:tcPr>
            <w:tcW w:w="1597" w:type="dxa"/>
            <w:tcMar>
              <w:top w:w="50" w:type="dxa"/>
              <w:left w:w="100" w:type="dxa"/>
            </w:tcMar>
            <w:vAlign w:val="center"/>
          </w:tcPr>
          <w:p w14:paraId="46A69F3F">
            <w:pPr>
              <w:spacing w:before="0" w:after="0" w:line="276" w:lineRule="auto"/>
              <w:ind w:left="135"/>
              <w:jc w:val="center"/>
            </w:pPr>
          </w:p>
        </w:tc>
        <w:tc>
          <w:tcPr>
            <w:tcW w:w="1128" w:type="dxa"/>
            <w:tcMar>
              <w:top w:w="50" w:type="dxa"/>
              <w:left w:w="100" w:type="dxa"/>
            </w:tcMar>
            <w:vAlign w:val="center"/>
          </w:tcPr>
          <w:p w14:paraId="1A923CEE">
            <w:pPr>
              <w:spacing w:before="0" w:after="0"/>
              <w:ind w:left="135"/>
              <w:jc w:val="left"/>
            </w:pPr>
          </w:p>
        </w:tc>
        <w:tc>
          <w:tcPr>
            <w:tcW w:w="1943" w:type="dxa"/>
            <w:tcMar>
              <w:top w:w="50" w:type="dxa"/>
              <w:left w:w="100" w:type="dxa"/>
            </w:tcMar>
            <w:vAlign w:val="center"/>
          </w:tcPr>
          <w:p w14:paraId="7897A7C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"https://m.edsoo.ru/5538c729" \h </w:instrText>
            </w:r>
            <w:r>
              <w:fldChar w:fldCharType="separate"/>
            </w:r>
            <w:r>
              <w:rPr>
                <w:rFonts w:ascii="Times New Roman" w:hAnsi="Times New Roman"/>
                <w:b w:val="0"/>
                <w:i w:val="0"/>
                <w:color w:val="0000FF"/>
                <w:sz w:val="22"/>
                <w:u w:val="single"/>
              </w:rPr>
              <w:t>https://m.edsoo.ru/5538c729</w:t>
            </w:r>
            <w:r>
              <w:rPr>
                <w:rFonts w:ascii="Times New Roman" w:hAnsi="Times New Roman"/>
                <w:b w:val="0"/>
                <w:i w:val="0"/>
                <w:color w:val="0000FF"/>
                <w:sz w:val="22"/>
                <w:u w:val="single"/>
              </w:rPr>
              <w:fldChar w:fldCharType="end"/>
            </w:r>
          </w:p>
        </w:tc>
      </w:tr>
      <w:tr w14:paraId="19F301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589D49D3">
            <w:pPr>
              <w:spacing w:before="0" w:after="0"/>
              <w:ind w:left="0"/>
              <w:jc w:val="left"/>
            </w:pPr>
            <w:r>
              <w:rPr>
                <w:rFonts w:ascii="Times New Roman" w:hAnsi="Times New Roman"/>
                <w:b w:val="0"/>
                <w:i w:val="0"/>
                <w:color w:val="000000"/>
                <w:sz w:val="24"/>
              </w:rPr>
              <w:t>30</w:t>
            </w:r>
          </w:p>
        </w:tc>
        <w:tc>
          <w:tcPr>
            <w:tcW w:w="3285" w:type="dxa"/>
            <w:tcMar>
              <w:top w:w="50" w:type="dxa"/>
              <w:left w:w="100" w:type="dxa"/>
            </w:tcMar>
            <w:vAlign w:val="center"/>
          </w:tcPr>
          <w:p w14:paraId="2011B3F1">
            <w:pPr>
              <w:spacing w:before="0" w:after="0"/>
              <w:ind w:left="135"/>
              <w:jc w:val="left"/>
            </w:pPr>
            <w:r>
              <w:rPr>
                <w:rFonts w:ascii="Times New Roman" w:hAnsi="Times New Roman"/>
                <w:b w:val="0"/>
                <w:i w:val="0"/>
                <w:color w:val="000000"/>
                <w:sz w:val="24"/>
              </w:rPr>
              <w:t>Своеобразие любовной лирики С.А.Есенина («Шаганэ ты моя, Шаганэ…» и др.)</w:t>
            </w:r>
          </w:p>
        </w:tc>
        <w:tc>
          <w:tcPr>
            <w:tcW w:w="802" w:type="dxa"/>
            <w:tcMar>
              <w:top w:w="50" w:type="dxa"/>
              <w:left w:w="100" w:type="dxa"/>
            </w:tcMar>
            <w:vAlign w:val="center"/>
          </w:tcPr>
          <w:p w14:paraId="28B8D5C3">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207F5C6B">
            <w:pPr>
              <w:spacing w:before="0" w:after="0" w:line="276" w:lineRule="auto"/>
              <w:ind w:left="135"/>
              <w:jc w:val="center"/>
            </w:pPr>
          </w:p>
        </w:tc>
        <w:tc>
          <w:tcPr>
            <w:tcW w:w="1597" w:type="dxa"/>
            <w:tcMar>
              <w:top w:w="50" w:type="dxa"/>
              <w:left w:w="100" w:type="dxa"/>
            </w:tcMar>
            <w:vAlign w:val="center"/>
          </w:tcPr>
          <w:p w14:paraId="25ED66A3">
            <w:pPr>
              <w:spacing w:before="0" w:after="0" w:line="276" w:lineRule="auto"/>
              <w:ind w:left="135"/>
              <w:jc w:val="center"/>
            </w:pPr>
          </w:p>
        </w:tc>
        <w:tc>
          <w:tcPr>
            <w:tcW w:w="1128" w:type="dxa"/>
            <w:tcMar>
              <w:top w:w="50" w:type="dxa"/>
              <w:left w:w="100" w:type="dxa"/>
            </w:tcMar>
            <w:vAlign w:val="center"/>
          </w:tcPr>
          <w:p w14:paraId="23838F79">
            <w:pPr>
              <w:spacing w:before="0" w:after="0"/>
              <w:ind w:left="135"/>
              <w:jc w:val="left"/>
            </w:pPr>
          </w:p>
        </w:tc>
        <w:tc>
          <w:tcPr>
            <w:tcW w:w="1943" w:type="dxa"/>
            <w:tcMar>
              <w:top w:w="50" w:type="dxa"/>
              <w:left w:w="100" w:type="dxa"/>
            </w:tcMar>
            <w:vAlign w:val="center"/>
          </w:tcPr>
          <w:p w14:paraId="3D57E52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"https://m.edsoo.ru/465edbce" \h </w:instrText>
            </w:r>
            <w:r>
              <w:fldChar w:fldCharType="separate"/>
            </w:r>
            <w:r>
              <w:rPr>
                <w:rFonts w:ascii="Times New Roman" w:hAnsi="Times New Roman"/>
                <w:b w:val="0"/>
                <w:i w:val="0"/>
                <w:color w:val="0000FF"/>
                <w:sz w:val="22"/>
                <w:u w:val="single"/>
              </w:rPr>
              <w:t>https://m.edsoo.ru/465edbce</w:t>
            </w:r>
            <w:r>
              <w:rPr>
                <w:rFonts w:ascii="Times New Roman" w:hAnsi="Times New Roman"/>
                <w:b w:val="0"/>
                <w:i w:val="0"/>
                <w:color w:val="0000FF"/>
                <w:sz w:val="22"/>
                <w:u w:val="single"/>
              </w:rPr>
              <w:fldChar w:fldCharType="end"/>
            </w:r>
          </w:p>
        </w:tc>
      </w:tr>
      <w:tr w14:paraId="098918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7A4919B8">
            <w:pPr>
              <w:spacing w:before="0" w:after="0"/>
              <w:ind w:left="0"/>
              <w:jc w:val="left"/>
            </w:pPr>
            <w:r>
              <w:rPr>
                <w:rFonts w:ascii="Times New Roman" w:hAnsi="Times New Roman"/>
                <w:b w:val="0"/>
                <w:i w:val="0"/>
                <w:color w:val="000000"/>
                <w:sz w:val="24"/>
              </w:rPr>
              <w:t>31</w:t>
            </w:r>
          </w:p>
        </w:tc>
        <w:tc>
          <w:tcPr>
            <w:tcW w:w="3285" w:type="dxa"/>
            <w:tcMar>
              <w:top w:w="50" w:type="dxa"/>
              <w:left w:w="100" w:type="dxa"/>
            </w:tcMar>
            <w:vAlign w:val="center"/>
          </w:tcPr>
          <w:p w14:paraId="01789D7A">
            <w:pPr>
              <w:spacing w:before="0" w:after="0"/>
              <w:ind w:left="135"/>
              <w:jc w:val="left"/>
            </w:pPr>
            <w:r>
              <w:rPr>
                <w:rFonts w:ascii="Times New Roman" w:hAnsi="Times New Roman"/>
                <w:b w:val="0"/>
                <w:i w:val="0"/>
                <w:color w:val="000000"/>
                <w:sz w:val="24"/>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14:paraId="270C3131">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4BE7EFD4">
            <w:pPr>
              <w:spacing w:before="0" w:after="0" w:line="276" w:lineRule="auto"/>
              <w:ind w:left="135"/>
              <w:jc w:val="center"/>
            </w:pPr>
          </w:p>
        </w:tc>
        <w:tc>
          <w:tcPr>
            <w:tcW w:w="1597" w:type="dxa"/>
            <w:tcMar>
              <w:top w:w="50" w:type="dxa"/>
              <w:left w:w="100" w:type="dxa"/>
            </w:tcMar>
            <w:vAlign w:val="center"/>
          </w:tcPr>
          <w:p w14:paraId="4FA8857E">
            <w:pPr>
              <w:spacing w:before="0" w:after="0" w:line="276" w:lineRule="auto"/>
              <w:ind w:left="135"/>
              <w:jc w:val="center"/>
            </w:pPr>
          </w:p>
        </w:tc>
        <w:tc>
          <w:tcPr>
            <w:tcW w:w="1128" w:type="dxa"/>
            <w:tcMar>
              <w:top w:w="50" w:type="dxa"/>
              <w:left w:w="100" w:type="dxa"/>
            </w:tcMar>
            <w:vAlign w:val="center"/>
          </w:tcPr>
          <w:p w14:paraId="7C95F5A6">
            <w:pPr>
              <w:spacing w:before="0" w:after="0"/>
              <w:ind w:left="135"/>
              <w:jc w:val="left"/>
            </w:pPr>
          </w:p>
        </w:tc>
        <w:tc>
          <w:tcPr>
            <w:tcW w:w="1943" w:type="dxa"/>
            <w:tcMar>
              <w:top w:w="50" w:type="dxa"/>
              <w:left w:w="100" w:type="dxa"/>
            </w:tcMar>
            <w:vAlign w:val="center"/>
          </w:tcPr>
          <w:p w14:paraId="2AC34EA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"https://m.edsoo.ru/d0db6cf4" \h </w:instrText>
            </w:r>
            <w:r>
              <w:fldChar w:fldCharType="separate"/>
            </w:r>
            <w:r>
              <w:rPr>
                <w:rFonts w:ascii="Times New Roman" w:hAnsi="Times New Roman"/>
                <w:b w:val="0"/>
                <w:i w:val="0"/>
                <w:color w:val="0000FF"/>
                <w:sz w:val="22"/>
                <w:u w:val="single"/>
              </w:rPr>
              <w:t>https://m.edsoo.ru/d0db6cf4</w:t>
            </w:r>
            <w:r>
              <w:rPr>
                <w:rFonts w:ascii="Times New Roman" w:hAnsi="Times New Roman"/>
                <w:b w:val="0"/>
                <w:i w:val="0"/>
                <w:color w:val="0000FF"/>
                <w:sz w:val="22"/>
                <w:u w:val="single"/>
              </w:rPr>
              <w:fldChar w:fldCharType="end"/>
            </w:r>
          </w:p>
        </w:tc>
      </w:tr>
      <w:tr w14:paraId="5BE023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61AC647B">
            <w:pPr>
              <w:spacing w:before="0" w:after="0"/>
              <w:ind w:left="0"/>
              <w:jc w:val="left"/>
            </w:pPr>
            <w:r>
              <w:rPr>
                <w:rFonts w:ascii="Times New Roman" w:hAnsi="Times New Roman"/>
                <w:b w:val="0"/>
                <w:i w:val="0"/>
                <w:color w:val="000000"/>
                <w:sz w:val="24"/>
              </w:rPr>
              <w:t>32</w:t>
            </w:r>
          </w:p>
        </w:tc>
        <w:tc>
          <w:tcPr>
            <w:tcW w:w="3285" w:type="dxa"/>
            <w:tcMar>
              <w:top w:w="50" w:type="dxa"/>
              <w:left w:w="100" w:type="dxa"/>
            </w:tcMar>
            <w:vAlign w:val="center"/>
          </w:tcPr>
          <w:p w14:paraId="25D21C45">
            <w:pPr>
              <w:spacing w:before="0" w:after="0"/>
              <w:ind w:left="135"/>
              <w:jc w:val="left"/>
            </w:pPr>
            <w:r>
              <w:rPr>
                <w:rFonts w:ascii="Times New Roman" w:hAnsi="Times New Roman"/>
                <w:b w:val="0"/>
                <w:i w:val="0"/>
                <w:color w:val="000000"/>
                <w:sz w:val="24"/>
              </w:rPr>
              <w:t>Страницы жизни и творчества О.Э.Мандельштама. Основные мотивы лирики поэта, философичность его поэзии («Бессонница. Гомер. Тугие паруса…», «За гремучую доблесть грядущих веков…»)</w:t>
            </w:r>
          </w:p>
        </w:tc>
        <w:tc>
          <w:tcPr>
            <w:tcW w:w="802" w:type="dxa"/>
            <w:tcMar>
              <w:top w:w="50" w:type="dxa"/>
              <w:left w:w="100" w:type="dxa"/>
            </w:tcMar>
            <w:vAlign w:val="center"/>
          </w:tcPr>
          <w:p w14:paraId="5EE22F52">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728A1D7F">
            <w:pPr>
              <w:spacing w:before="0" w:after="0" w:line="276" w:lineRule="auto"/>
              <w:ind w:left="135"/>
              <w:jc w:val="center"/>
            </w:pPr>
          </w:p>
        </w:tc>
        <w:tc>
          <w:tcPr>
            <w:tcW w:w="1597" w:type="dxa"/>
            <w:tcMar>
              <w:top w:w="50" w:type="dxa"/>
              <w:left w:w="100" w:type="dxa"/>
            </w:tcMar>
            <w:vAlign w:val="center"/>
          </w:tcPr>
          <w:p w14:paraId="68EE01C4">
            <w:pPr>
              <w:spacing w:before="0" w:after="0" w:line="276" w:lineRule="auto"/>
              <w:ind w:left="135"/>
              <w:jc w:val="center"/>
            </w:pPr>
          </w:p>
        </w:tc>
        <w:tc>
          <w:tcPr>
            <w:tcW w:w="1128" w:type="dxa"/>
            <w:tcMar>
              <w:top w:w="50" w:type="dxa"/>
              <w:left w:w="100" w:type="dxa"/>
            </w:tcMar>
            <w:vAlign w:val="center"/>
          </w:tcPr>
          <w:p w14:paraId="05D1CFAE">
            <w:pPr>
              <w:spacing w:before="0" w:after="0"/>
              <w:ind w:left="135"/>
              <w:jc w:val="left"/>
            </w:pPr>
          </w:p>
        </w:tc>
        <w:tc>
          <w:tcPr>
            <w:tcW w:w="1943" w:type="dxa"/>
            <w:tcMar>
              <w:top w:w="50" w:type="dxa"/>
              <w:left w:w="100" w:type="dxa"/>
            </w:tcMar>
            <w:vAlign w:val="center"/>
          </w:tcPr>
          <w:p w14:paraId="21FD250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"https://m.edsoo.ru/c45f866f" \h </w:instrText>
            </w:r>
            <w:r>
              <w:fldChar w:fldCharType="separate"/>
            </w:r>
            <w:r>
              <w:rPr>
                <w:rFonts w:ascii="Times New Roman" w:hAnsi="Times New Roman"/>
                <w:b w:val="0"/>
                <w:i w:val="0"/>
                <w:color w:val="0000FF"/>
                <w:sz w:val="22"/>
                <w:u w:val="single"/>
              </w:rPr>
              <w:t>https://m.edsoo.ru/c45f866f</w:t>
            </w:r>
            <w:r>
              <w:rPr>
                <w:rFonts w:ascii="Times New Roman" w:hAnsi="Times New Roman"/>
                <w:b w:val="0"/>
                <w:i w:val="0"/>
                <w:color w:val="0000FF"/>
                <w:sz w:val="22"/>
                <w:u w:val="single"/>
              </w:rPr>
              <w:fldChar w:fldCharType="end"/>
            </w:r>
          </w:p>
        </w:tc>
      </w:tr>
      <w:tr w14:paraId="4E2AE2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6CAE13BF">
            <w:pPr>
              <w:spacing w:before="0" w:after="0"/>
              <w:ind w:left="0"/>
              <w:jc w:val="left"/>
            </w:pPr>
            <w:r>
              <w:rPr>
                <w:rFonts w:ascii="Times New Roman" w:hAnsi="Times New Roman"/>
                <w:b w:val="0"/>
                <w:i w:val="0"/>
                <w:color w:val="000000"/>
                <w:sz w:val="24"/>
              </w:rPr>
              <w:t>33</w:t>
            </w:r>
          </w:p>
        </w:tc>
        <w:tc>
          <w:tcPr>
            <w:tcW w:w="3285" w:type="dxa"/>
            <w:tcMar>
              <w:top w:w="50" w:type="dxa"/>
              <w:left w:w="100" w:type="dxa"/>
            </w:tcMar>
            <w:vAlign w:val="center"/>
          </w:tcPr>
          <w:p w14:paraId="21705DD3">
            <w:pPr>
              <w:spacing w:before="0" w:after="0"/>
              <w:ind w:left="135"/>
              <w:jc w:val="left"/>
            </w:pPr>
            <w:r>
              <w:rPr>
                <w:rFonts w:ascii="Times New Roman" w:hAnsi="Times New Roman"/>
                <w:b w:val="0"/>
                <w:i w:val="0"/>
                <w:color w:val="000000"/>
                <w:sz w:val="24"/>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14:paraId="44ADF616">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6FC1FA1A">
            <w:pPr>
              <w:spacing w:before="0" w:after="0" w:line="276" w:lineRule="auto"/>
              <w:ind w:left="135"/>
              <w:jc w:val="center"/>
            </w:pPr>
          </w:p>
        </w:tc>
        <w:tc>
          <w:tcPr>
            <w:tcW w:w="1597" w:type="dxa"/>
            <w:tcMar>
              <w:top w:w="50" w:type="dxa"/>
              <w:left w:w="100" w:type="dxa"/>
            </w:tcMar>
            <w:vAlign w:val="center"/>
          </w:tcPr>
          <w:p w14:paraId="1D2C71EF">
            <w:pPr>
              <w:spacing w:before="0" w:after="0" w:line="276" w:lineRule="auto"/>
              <w:ind w:left="135"/>
              <w:jc w:val="center"/>
            </w:pPr>
          </w:p>
        </w:tc>
        <w:tc>
          <w:tcPr>
            <w:tcW w:w="1128" w:type="dxa"/>
            <w:tcMar>
              <w:top w:w="50" w:type="dxa"/>
              <w:left w:w="100" w:type="dxa"/>
            </w:tcMar>
            <w:vAlign w:val="center"/>
          </w:tcPr>
          <w:p w14:paraId="57ED3CB6">
            <w:pPr>
              <w:spacing w:before="0" w:after="0"/>
              <w:ind w:left="135"/>
              <w:jc w:val="left"/>
            </w:pPr>
          </w:p>
        </w:tc>
        <w:tc>
          <w:tcPr>
            <w:tcW w:w="1943" w:type="dxa"/>
            <w:tcMar>
              <w:top w:w="50" w:type="dxa"/>
              <w:left w:w="100" w:type="dxa"/>
            </w:tcMar>
            <w:vAlign w:val="center"/>
          </w:tcPr>
          <w:p w14:paraId="353773B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"https://m.edsoo.ru/81fd4d0f" \h </w:instrText>
            </w:r>
            <w:r>
              <w:fldChar w:fldCharType="separate"/>
            </w:r>
            <w:r>
              <w:rPr>
                <w:rFonts w:ascii="Times New Roman" w:hAnsi="Times New Roman"/>
                <w:b w:val="0"/>
                <w:i w:val="0"/>
                <w:color w:val="0000FF"/>
                <w:sz w:val="22"/>
                <w:u w:val="single"/>
              </w:rPr>
              <w:t>https://m.edsoo.ru/81fd4d0f</w:t>
            </w:r>
            <w:r>
              <w:rPr>
                <w:rFonts w:ascii="Times New Roman" w:hAnsi="Times New Roman"/>
                <w:b w:val="0"/>
                <w:i w:val="0"/>
                <w:color w:val="0000FF"/>
                <w:sz w:val="22"/>
                <w:u w:val="single"/>
              </w:rPr>
              <w:fldChar w:fldCharType="end"/>
            </w:r>
          </w:p>
        </w:tc>
      </w:tr>
      <w:tr w14:paraId="6D8D64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7C95DDAE">
            <w:pPr>
              <w:spacing w:before="0" w:after="0"/>
              <w:ind w:left="0"/>
              <w:jc w:val="left"/>
            </w:pPr>
            <w:r>
              <w:rPr>
                <w:rFonts w:ascii="Times New Roman" w:hAnsi="Times New Roman"/>
                <w:b w:val="0"/>
                <w:i w:val="0"/>
                <w:color w:val="000000"/>
                <w:sz w:val="24"/>
              </w:rPr>
              <w:t>34</w:t>
            </w:r>
          </w:p>
        </w:tc>
        <w:tc>
          <w:tcPr>
            <w:tcW w:w="3285" w:type="dxa"/>
            <w:tcMar>
              <w:top w:w="50" w:type="dxa"/>
              <w:left w:w="100" w:type="dxa"/>
            </w:tcMar>
            <w:vAlign w:val="center"/>
          </w:tcPr>
          <w:p w14:paraId="12284676">
            <w:pPr>
              <w:spacing w:before="0" w:after="0"/>
              <w:ind w:left="135"/>
              <w:jc w:val="left"/>
            </w:pPr>
            <w:r>
              <w:rPr>
                <w:rFonts w:ascii="Times New Roman" w:hAnsi="Times New Roman"/>
                <w:b w:val="0"/>
                <w:i w:val="0"/>
                <w:color w:val="000000"/>
                <w:sz w:val="24"/>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14:paraId="673B0CDB">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01F1ED4E">
            <w:pPr>
              <w:spacing w:before="0" w:after="0" w:line="276" w:lineRule="auto"/>
              <w:ind w:left="135"/>
              <w:jc w:val="center"/>
            </w:pPr>
          </w:p>
        </w:tc>
        <w:tc>
          <w:tcPr>
            <w:tcW w:w="1597" w:type="dxa"/>
            <w:tcMar>
              <w:top w:w="50" w:type="dxa"/>
              <w:left w:w="100" w:type="dxa"/>
            </w:tcMar>
            <w:vAlign w:val="center"/>
          </w:tcPr>
          <w:p w14:paraId="53A7D236">
            <w:pPr>
              <w:spacing w:before="0" w:after="0" w:line="276" w:lineRule="auto"/>
              <w:ind w:left="135"/>
              <w:jc w:val="center"/>
            </w:pPr>
          </w:p>
        </w:tc>
        <w:tc>
          <w:tcPr>
            <w:tcW w:w="1128" w:type="dxa"/>
            <w:tcMar>
              <w:top w:w="50" w:type="dxa"/>
              <w:left w:w="100" w:type="dxa"/>
            </w:tcMar>
            <w:vAlign w:val="center"/>
          </w:tcPr>
          <w:p w14:paraId="56BB280F">
            <w:pPr>
              <w:spacing w:before="0" w:after="0"/>
              <w:ind w:left="135"/>
              <w:jc w:val="left"/>
            </w:pPr>
          </w:p>
        </w:tc>
        <w:tc>
          <w:tcPr>
            <w:tcW w:w="1943" w:type="dxa"/>
            <w:tcMar>
              <w:top w:w="50" w:type="dxa"/>
              <w:left w:w="100" w:type="dxa"/>
            </w:tcMar>
            <w:vAlign w:val="center"/>
          </w:tcPr>
          <w:p w14:paraId="631369C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"https://m.edsoo.ru/c5bfb93d" \h </w:instrText>
            </w:r>
            <w:r>
              <w:fldChar w:fldCharType="separate"/>
            </w:r>
            <w:r>
              <w:rPr>
                <w:rFonts w:ascii="Times New Roman" w:hAnsi="Times New Roman"/>
                <w:b w:val="0"/>
                <w:i w:val="0"/>
                <w:color w:val="0000FF"/>
                <w:sz w:val="22"/>
                <w:u w:val="single"/>
              </w:rPr>
              <w:t>https://m.edsoo.ru/c5bfb93d</w:t>
            </w:r>
            <w:r>
              <w:rPr>
                <w:rFonts w:ascii="Times New Roman" w:hAnsi="Times New Roman"/>
                <w:b w:val="0"/>
                <w:i w:val="0"/>
                <w:color w:val="0000FF"/>
                <w:sz w:val="22"/>
                <w:u w:val="single"/>
              </w:rPr>
              <w:fldChar w:fldCharType="end"/>
            </w:r>
          </w:p>
        </w:tc>
      </w:tr>
      <w:tr w14:paraId="4925E8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7EF5AC5D">
            <w:pPr>
              <w:spacing w:before="0" w:after="0"/>
              <w:ind w:left="0"/>
              <w:jc w:val="left"/>
            </w:pPr>
            <w:r>
              <w:rPr>
                <w:rFonts w:ascii="Times New Roman" w:hAnsi="Times New Roman"/>
                <w:b w:val="0"/>
                <w:i w:val="0"/>
                <w:color w:val="000000"/>
                <w:sz w:val="24"/>
              </w:rPr>
              <w:t>35</w:t>
            </w:r>
          </w:p>
        </w:tc>
        <w:tc>
          <w:tcPr>
            <w:tcW w:w="3285" w:type="dxa"/>
            <w:tcMar>
              <w:top w:w="50" w:type="dxa"/>
              <w:left w:w="100" w:type="dxa"/>
            </w:tcMar>
            <w:vAlign w:val="center"/>
          </w:tcPr>
          <w:p w14:paraId="7B9C1471">
            <w:pPr>
              <w:spacing w:before="0" w:after="0"/>
              <w:ind w:left="135"/>
              <w:jc w:val="left"/>
            </w:pPr>
            <w:r>
              <w:rPr>
                <w:rFonts w:ascii="Times New Roman" w:hAnsi="Times New Roman"/>
                <w:b w:val="0"/>
                <w:i w:val="0"/>
                <w:color w:val="000000"/>
                <w:sz w:val="24"/>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802" w:type="dxa"/>
            <w:tcMar>
              <w:top w:w="50" w:type="dxa"/>
              <w:left w:w="100" w:type="dxa"/>
            </w:tcMar>
            <w:vAlign w:val="center"/>
          </w:tcPr>
          <w:p w14:paraId="081DE9AB">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4DBAA2F0">
            <w:pPr>
              <w:spacing w:before="0" w:after="0" w:line="276" w:lineRule="auto"/>
              <w:ind w:left="135"/>
              <w:jc w:val="center"/>
            </w:pPr>
          </w:p>
        </w:tc>
        <w:tc>
          <w:tcPr>
            <w:tcW w:w="1597" w:type="dxa"/>
            <w:tcMar>
              <w:top w:w="50" w:type="dxa"/>
              <w:left w:w="100" w:type="dxa"/>
            </w:tcMar>
            <w:vAlign w:val="center"/>
          </w:tcPr>
          <w:p w14:paraId="480A8045">
            <w:pPr>
              <w:spacing w:before="0" w:after="0" w:line="276" w:lineRule="auto"/>
              <w:ind w:left="135"/>
              <w:jc w:val="center"/>
            </w:pPr>
          </w:p>
        </w:tc>
        <w:tc>
          <w:tcPr>
            <w:tcW w:w="1128" w:type="dxa"/>
            <w:tcMar>
              <w:top w:w="50" w:type="dxa"/>
              <w:left w:w="100" w:type="dxa"/>
            </w:tcMar>
            <w:vAlign w:val="center"/>
          </w:tcPr>
          <w:p w14:paraId="2EC129B3">
            <w:pPr>
              <w:spacing w:before="0" w:after="0"/>
              <w:ind w:left="135"/>
              <w:jc w:val="left"/>
            </w:pPr>
          </w:p>
        </w:tc>
        <w:tc>
          <w:tcPr>
            <w:tcW w:w="1943" w:type="dxa"/>
            <w:tcMar>
              <w:top w:w="50" w:type="dxa"/>
              <w:left w:w="100" w:type="dxa"/>
            </w:tcMar>
            <w:vAlign w:val="center"/>
          </w:tcPr>
          <w:p w14:paraId="23B84F2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"https://m.edsoo.ru/b140f239" \h </w:instrText>
            </w:r>
            <w:r>
              <w:fldChar w:fldCharType="separate"/>
            </w:r>
            <w:r>
              <w:rPr>
                <w:rFonts w:ascii="Times New Roman" w:hAnsi="Times New Roman"/>
                <w:b w:val="0"/>
                <w:i w:val="0"/>
                <w:color w:val="0000FF"/>
                <w:sz w:val="22"/>
                <w:u w:val="single"/>
              </w:rPr>
              <w:t>https://m.edsoo.ru/b140f239</w:t>
            </w:r>
            <w:r>
              <w:rPr>
                <w:rFonts w:ascii="Times New Roman" w:hAnsi="Times New Roman"/>
                <w:b w:val="0"/>
                <w:i w:val="0"/>
                <w:color w:val="0000FF"/>
                <w:sz w:val="22"/>
                <w:u w:val="single"/>
              </w:rPr>
              <w:fldChar w:fldCharType="end"/>
            </w:r>
          </w:p>
        </w:tc>
      </w:tr>
      <w:tr w14:paraId="4E4744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69ACDFFA">
            <w:pPr>
              <w:spacing w:before="0" w:after="0"/>
              <w:ind w:left="0"/>
              <w:jc w:val="left"/>
            </w:pPr>
            <w:r>
              <w:rPr>
                <w:rFonts w:ascii="Times New Roman" w:hAnsi="Times New Roman"/>
                <w:b w:val="0"/>
                <w:i w:val="0"/>
                <w:color w:val="000000"/>
                <w:sz w:val="24"/>
              </w:rPr>
              <w:t>36</w:t>
            </w:r>
          </w:p>
        </w:tc>
        <w:tc>
          <w:tcPr>
            <w:tcW w:w="3285" w:type="dxa"/>
            <w:tcMar>
              <w:top w:w="50" w:type="dxa"/>
              <w:left w:w="100" w:type="dxa"/>
            </w:tcMar>
            <w:vAlign w:val="center"/>
          </w:tcPr>
          <w:p w14:paraId="528FA2D0">
            <w:pPr>
              <w:spacing w:before="0" w:after="0"/>
              <w:ind w:left="135"/>
              <w:jc w:val="left"/>
            </w:pPr>
            <w:r>
              <w:rPr>
                <w:rFonts w:ascii="Times New Roman" w:hAnsi="Times New Roman"/>
                <w:b w:val="0"/>
                <w:i w:val="0"/>
                <w:color w:val="000000"/>
                <w:sz w:val="24"/>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14:paraId="550FD7AE">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3BE51B1F">
            <w:pPr>
              <w:spacing w:before="0" w:after="0" w:line="276" w:lineRule="auto"/>
              <w:ind w:left="135"/>
              <w:jc w:val="center"/>
            </w:pPr>
          </w:p>
        </w:tc>
        <w:tc>
          <w:tcPr>
            <w:tcW w:w="1597" w:type="dxa"/>
            <w:tcMar>
              <w:top w:w="50" w:type="dxa"/>
              <w:left w:w="100" w:type="dxa"/>
            </w:tcMar>
            <w:vAlign w:val="center"/>
          </w:tcPr>
          <w:p w14:paraId="3AC35BAC">
            <w:pPr>
              <w:spacing w:before="0" w:after="0" w:line="276" w:lineRule="auto"/>
              <w:ind w:left="135"/>
              <w:jc w:val="center"/>
            </w:pPr>
          </w:p>
        </w:tc>
        <w:tc>
          <w:tcPr>
            <w:tcW w:w="1128" w:type="dxa"/>
            <w:tcMar>
              <w:top w:w="50" w:type="dxa"/>
              <w:left w:w="100" w:type="dxa"/>
            </w:tcMar>
            <w:vAlign w:val="center"/>
          </w:tcPr>
          <w:p w14:paraId="0A07090C">
            <w:pPr>
              <w:spacing w:before="0" w:after="0"/>
              <w:ind w:left="135"/>
              <w:jc w:val="left"/>
            </w:pPr>
          </w:p>
        </w:tc>
        <w:tc>
          <w:tcPr>
            <w:tcW w:w="1943" w:type="dxa"/>
            <w:tcMar>
              <w:top w:w="50" w:type="dxa"/>
              <w:left w:w="100" w:type="dxa"/>
            </w:tcMar>
            <w:vAlign w:val="center"/>
          </w:tcPr>
          <w:p w14:paraId="5EEE8AD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"https://m.edsoo.ru/6c71c024" \h </w:instrText>
            </w:r>
            <w:r>
              <w:fldChar w:fldCharType="separate"/>
            </w:r>
            <w:r>
              <w:rPr>
                <w:rFonts w:ascii="Times New Roman" w:hAnsi="Times New Roman"/>
                <w:b w:val="0"/>
                <w:i w:val="0"/>
                <w:color w:val="0000FF"/>
                <w:sz w:val="22"/>
                <w:u w:val="single"/>
              </w:rPr>
              <w:t>https://m.edsoo.ru/6c71c024</w:t>
            </w:r>
            <w:r>
              <w:rPr>
                <w:rFonts w:ascii="Times New Roman" w:hAnsi="Times New Roman"/>
                <w:b w:val="0"/>
                <w:i w:val="0"/>
                <w:color w:val="0000FF"/>
                <w:sz w:val="22"/>
                <w:u w:val="single"/>
              </w:rPr>
              <w:fldChar w:fldCharType="end"/>
            </w:r>
          </w:p>
        </w:tc>
      </w:tr>
      <w:tr w14:paraId="2C57D0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51227AE3">
            <w:pPr>
              <w:spacing w:before="0" w:after="0"/>
              <w:ind w:left="0"/>
              <w:jc w:val="left"/>
            </w:pPr>
            <w:r>
              <w:rPr>
                <w:rFonts w:ascii="Times New Roman" w:hAnsi="Times New Roman"/>
                <w:b w:val="0"/>
                <w:i w:val="0"/>
                <w:color w:val="000000"/>
                <w:sz w:val="24"/>
              </w:rPr>
              <w:t>37</w:t>
            </w:r>
          </w:p>
        </w:tc>
        <w:tc>
          <w:tcPr>
            <w:tcW w:w="3285" w:type="dxa"/>
            <w:tcMar>
              <w:top w:w="50" w:type="dxa"/>
              <w:left w:w="100" w:type="dxa"/>
            </w:tcMar>
            <w:vAlign w:val="center"/>
          </w:tcPr>
          <w:p w14:paraId="74DB5BA8">
            <w:pPr>
              <w:spacing w:before="0" w:after="0"/>
              <w:ind w:left="135"/>
              <w:jc w:val="left"/>
            </w:pPr>
            <w:r>
              <w:rPr>
                <w:rFonts w:ascii="Times New Roman" w:hAnsi="Times New Roman"/>
                <w:b w:val="0"/>
                <w:i w:val="0"/>
                <w:color w:val="000000"/>
                <w:sz w:val="24"/>
              </w:rPr>
              <w:t>Гражданский пафос лирики Ахматовой.Тема Родины и судьбы в творчестве поэта («Не с теми я, кто бросил землю...», «Мужество», «Приморский сонет», «Родная земля», «Мне голос был. Он звал утешно…» и др.)</w:t>
            </w:r>
          </w:p>
        </w:tc>
        <w:tc>
          <w:tcPr>
            <w:tcW w:w="802" w:type="dxa"/>
            <w:tcMar>
              <w:top w:w="50" w:type="dxa"/>
              <w:left w:w="100" w:type="dxa"/>
            </w:tcMar>
            <w:vAlign w:val="center"/>
          </w:tcPr>
          <w:p w14:paraId="6B3C9F27">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72FC8B33">
            <w:pPr>
              <w:spacing w:before="0" w:after="0" w:line="276" w:lineRule="auto"/>
              <w:ind w:left="135"/>
              <w:jc w:val="center"/>
            </w:pPr>
          </w:p>
        </w:tc>
        <w:tc>
          <w:tcPr>
            <w:tcW w:w="1597" w:type="dxa"/>
            <w:tcMar>
              <w:top w:w="50" w:type="dxa"/>
              <w:left w:w="100" w:type="dxa"/>
            </w:tcMar>
            <w:vAlign w:val="center"/>
          </w:tcPr>
          <w:p w14:paraId="27001D68">
            <w:pPr>
              <w:spacing w:before="0" w:after="0" w:line="276" w:lineRule="auto"/>
              <w:ind w:left="135"/>
              <w:jc w:val="center"/>
            </w:pPr>
          </w:p>
        </w:tc>
        <w:tc>
          <w:tcPr>
            <w:tcW w:w="1128" w:type="dxa"/>
            <w:tcMar>
              <w:top w:w="50" w:type="dxa"/>
              <w:left w:w="100" w:type="dxa"/>
            </w:tcMar>
            <w:vAlign w:val="center"/>
          </w:tcPr>
          <w:p w14:paraId="2B878C69">
            <w:pPr>
              <w:spacing w:before="0" w:after="0"/>
              <w:ind w:left="135"/>
              <w:jc w:val="left"/>
            </w:pPr>
          </w:p>
        </w:tc>
        <w:tc>
          <w:tcPr>
            <w:tcW w:w="1943" w:type="dxa"/>
            <w:tcMar>
              <w:top w:w="50" w:type="dxa"/>
              <w:left w:w="100" w:type="dxa"/>
            </w:tcMar>
            <w:vAlign w:val="center"/>
          </w:tcPr>
          <w:p w14:paraId="5761A55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"https://m.edsoo.ru/c4418373" \h </w:instrText>
            </w:r>
            <w:r>
              <w:fldChar w:fldCharType="separate"/>
            </w:r>
            <w:r>
              <w:rPr>
                <w:rFonts w:ascii="Times New Roman" w:hAnsi="Times New Roman"/>
                <w:b w:val="0"/>
                <w:i w:val="0"/>
                <w:color w:val="0000FF"/>
                <w:sz w:val="22"/>
                <w:u w:val="single"/>
              </w:rPr>
              <w:t>https://m.edsoo.ru/c4418373</w:t>
            </w:r>
            <w:r>
              <w:rPr>
                <w:rFonts w:ascii="Times New Roman" w:hAnsi="Times New Roman"/>
                <w:b w:val="0"/>
                <w:i w:val="0"/>
                <w:color w:val="0000FF"/>
                <w:sz w:val="22"/>
                <w:u w:val="single"/>
              </w:rPr>
              <w:fldChar w:fldCharType="end"/>
            </w:r>
          </w:p>
        </w:tc>
      </w:tr>
      <w:tr w14:paraId="1F3ADC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3D632576">
            <w:pPr>
              <w:spacing w:before="0" w:after="0"/>
              <w:ind w:left="0"/>
              <w:jc w:val="left"/>
            </w:pPr>
            <w:r>
              <w:rPr>
                <w:rFonts w:ascii="Times New Roman" w:hAnsi="Times New Roman"/>
                <w:b w:val="0"/>
                <w:i w:val="0"/>
                <w:color w:val="000000"/>
                <w:sz w:val="24"/>
              </w:rPr>
              <w:t>38</w:t>
            </w:r>
          </w:p>
        </w:tc>
        <w:tc>
          <w:tcPr>
            <w:tcW w:w="3285" w:type="dxa"/>
            <w:tcMar>
              <w:top w:w="50" w:type="dxa"/>
              <w:left w:w="100" w:type="dxa"/>
            </w:tcMar>
            <w:vAlign w:val="center"/>
          </w:tcPr>
          <w:p w14:paraId="4AE354A4">
            <w:pPr>
              <w:spacing w:before="0" w:after="0"/>
              <w:ind w:left="135"/>
              <w:jc w:val="left"/>
            </w:pPr>
            <w:r>
              <w:rPr>
                <w:rFonts w:ascii="Times New Roman" w:hAnsi="Times New Roman"/>
                <w:b w:val="0"/>
                <w:i w:val="0"/>
                <w:color w:val="000000"/>
                <w:sz w:val="24"/>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14:paraId="073F919C">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23774F9C">
            <w:pPr>
              <w:spacing w:before="0" w:after="0" w:line="276" w:lineRule="auto"/>
              <w:ind w:left="135"/>
              <w:jc w:val="center"/>
            </w:pPr>
          </w:p>
        </w:tc>
        <w:tc>
          <w:tcPr>
            <w:tcW w:w="1597" w:type="dxa"/>
            <w:tcMar>
              <w:top w:w="50" w:type="dxa"/>
              <w:left w:w="100" w:type="dxa"/>
            </w:tcMar>
            <w:vAlign w:val="center"/>
          </w:tcPr>
          <w:p w14:paraId="19886E35">
            <w:pPr>
              <w:spacing w:before="0" w:after="0" w:line="276" w:lineRule="auto"/>
              <w:ind w:left="135"/>
              <w:jc w:val="center"/>
            </w:pPr>
          </w:p>
        </w:tc>
        <w:tc>
          <w:tcPr>
            <w:tcW w:w="1128" w:type="dxa"/>
            <w:tcMar>
              <w:top w:w="50" w:type="dxa"/>
              <w:left w:w="100" w:type="dxa"/>
            </w:tcMar>
            <w:vAlign w:val="center"/>
          </w:tcPr>
          <w:p w14:paraId="72C74CA5">
            <w:pPr>
              <w:spacing w:before="0" w:after="0"/>
              <w:ind w:left="135"/>
              <w:jc w:val="left"/>
            </w:pPr>
          </w:p>
        </w:tc>
        <w:tc>
          <w:tcPr>
            <w:tcW w:w="1943" w:type="dxa"/>
            <w:tcMar>
              <w:top w:w="50" w:type="dxa"/>
              <w:left w:w="100" w:type="dxa"/>
            </w:tcMar>
            <w:vAlign w:val="center"/>
          </w:tcPr>
          <w:p w14:paraId="1676F3F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"https://m.edsoo.ru/2ad863d0" \h </w:instrText>
            </w:r>
            <w:r>
              <w:fldChar w:fldCharType="separate"/>
            </w:r>
            <w:r>
              <w:rPr>
                <w:rFonts w:ascii="Times New Roman" w:hAnsi="Times New Roman"/>
                <w:b w:val="0"/>
                <w:i w:val="0"/>
                <w:color w:val="0000FF"/>
                <w:sz w:val="22"/>
                <w:u w:val="single"/>
              </w:rPr>
              <w:t>https://m.edsoo.ru/2ad863d0</w:t>
            </w:r>
            <w:r>
              <w:rPr>
                <w:rFonts w:ascii="Times New Roman" w:hAnsi="Times New Roman"/>
                <w:b w:val="0"/>
                <w:i w:val="0"/>
                <w:color w:val="0000FF"/>
                <w:sz w:val="22"/>
                <w:u w:val="single"/>
              </w:rPr>
              <w:fldChar w:fldCharType="end"/>
            </w:r>
          </w:p>
        </w:tc>
      </w:tr>
      <w:tr w14:paraId="130860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0C8FA1D1">
            <w:pPr>
              <w:spacing w:before="0" w:after="0"/>
              <w:ind w:left="0"/>
              <w:jc w:val="left"/>
            </w:pPr>
            <w:r>
              <w:rPr>
                <w:rFonts w:ascii="Times New Roman" w:hAnsi="Times New Roman"/>
                <w:b w:val="0"/>
                <w:i w:val="0"/>
                <w:color w:val="000000"/>
                <w:sz w:val="24"/>
              </w:rPr>
              <w:t>39</w:t>
            </w:r>
          </w:p>
        </w:tc>
        <w:tc>
          <w:tcPr>
            <w:tcW w:w="3285" w:type="dxa"/>
            <w:tcMar>
              <w:top w:w="50" w:type="dxa"/>
              <w:left w:w="100" w:type="dxa"/>
            </w:tcMar>
            <w:vAlign w:val="center"/>
          </w:tcPr>
          <w:p w14:paraId="59DE1B32">
            <w:pPr>
              <w:spacing w:before="0" w:after="0"/>
              <w:ind w:left="135"/>
              <w:jc w:val="left"/>
            </w:pPr>
            <w:r>
              <w:rPr>
                <w:rFonts w:ascii="Times New Roman" w:hAnsi="Times New Roman"/>
                <w:b w:val="0"/>
                <w:i w:val="0"/>
                <w:color w:val="000000"/>
                <w:sz w:val="24"/>
              </w:rPr>
              <w:t>Широта эпического обобщения в поэме «Реквием». Художественное своеобразие произведения</w:t>
            </w:r>
          </w:p>
        </w:tc>
        <w:tc>
          <w:tcPr>
            <w:tcW w:w="802" w:type="dxa"/>
            <w:tcMar>
              <w:top w:w="50" w:type="dxa"/>
              <w:left w:w="100" w:type="dxa"/>
            </w:tcMar>
            <w:vAlign w:val="center"/>
          </w:tcPr>
          <w:p w14:paraId="773E2023">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6D14480D">
            <w:pPr>
              <w:spacing w:before="0" w:after="0" w:line="276" w:lineRule="auto"/>
              <w:ind w:left="135"/>
              <w:jc w:val="center"/>
            </w:pPr>
          </w:p>
        </w:tc>
        <w:tc>
          <w:tcPr>
            <w:tcW w:w="1597" w:type="dxa"/>
            <w:tcMar>
              <w:top w:w="50" w:type="dxa"/>
              <w:left w:w="100" w:type="dxa"/>
            </w:tcMar>
            <w:vAlign w:val="center"/>
          </w:tcPr>
          <w:p w14:paraId="075FC3FF">
            <w:pPr>
              <w:spacing w:before="0" w:after="0" w:line="276" w:lineRule="auto"/>
              <w:ind w:left="135"/>
              <w:jc w:val="center"/>
            </w:pPr>
          </w:p>
        </w:tc>
        <w:tc>
          <w:tcPr>
            <w:tcW w:w="1128" w:type="dxa"/>
            <w:tcMar>
              <w:top w:w="50" w:type="dxa"/>
              <w:left w:w="100" w:type="dxa"/>
            </w:tcMar>
            <w:vAlign w:val="center"/>
          </w:tcPr>
          <w:p w14:paraId="1A5ED821">
            <w:pPr>
              <w:spacing w:before="0" w:after="0"/>
              <w:ind w:left="135"/>
              <w:jc w:val="left"/>
            </w:pPr>
          </w:p>
        </w:tc>
        <w:tc>
          <w:tcPr>
            <w:tcW w:w="1943" w:type="dxa"/>
            <w:tcMar>
              <w:top w:w="50" w:type="dxa"/>
              <w:left w:w="100" w:type="dxa"/>
            </w:tcMar>
            <w:vAlign w:val="center"/>
          </w:tcPr>
          <w:p w14:paraId="11C83D4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"https://m.edsoo.ru/d22c3e92" \h </w:instrText>
            </w:r>
            <w:r>
              <w:fldChar w:fldCharType="separate"/>
            </w:r>
            <w:r>
              <w:rPr>
                <w:rFonts w:ascii="Times New Roman" w:hAnsi="Times New Roman"/>
                <w:b w:val="0"/>
                <w:i w:val="0"/>
                <w:color w:val="0000FF"/>
                <w:sz w:val="22"/>
                <w:u w:val="single"/>
              </w:rPr>
              <w:t>https://m.edsoo.ru/d22c3e92</w:t>
            </w:r>
            <w:r>
              <w:rPr>
                <w:rFonts w:ascii="Times New Roman" w:hAnsi="Times New Roman"/>
                <w:b w:val="0"/>
                <w:i w:val="0"/>
                <w:color w:val="0000FF"/>
                <w:sz w:val="22"/>
                <w:u w:val="single"/>
              </w:rPr>
              <w:fldChar w:fldCharType="end"/>
            </w:r>
          </w:p>
        </w:tc>
      </w:tr>
      <w:tr w14:paraId="352322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4BB39339">
            <w:pPr>
              <w:spacing w:before="0" w:after="0"/>
              <w:ind w:left="0"/>
              <w:jc w:val="left"/>
            </w:pPr>
            <w:r>
              <w:rPr>
                <w:rFonts w:ascii="Times New Roman" w:hAnsi="Times New Roman"/>
                <w:b w:val="0"/>
                <w:i w:val="0"/>
                <w:color w:val="000000"/>
                <w:sz w:val="24"/>
              </w:rPr>
              <w:t>40</w:t>
            </w:r>
          </w:p>
        </w:tc>
        <w:tc>
          <w:tcPr>
            <w:tcW w:w="3285" w:type="dxa"/>
            <w:tcMar>
              <w:top w:w="50" w:type="dxa"/>
              <w:left w:w="100" w:type="dxa"/>
            </w:tcMar>
            <w:vAlign w:val="center"/>
          </w:tcPr>
          <w:p w14:paraId="7426781B">
            <w:pPr>
              <w:spacing w:before="0" w:after="0"/>
              <w:ind w:left="135"/>
              <w:jc w:val="left"/>
            </w:pPr>
            <w:r>
              <w:rPr>
                <w:rFonts w:ascii="Times New Roman" w:hAnsi="Times New Roman"/>
                <w:b w:val="0"/>
                <w:i w:val="0"/>
                <w:color w:val="000000"/>
                <w:sz w:val="24"/>
              </w:rPr>
              <w:t>Подготовка к контрольной работе ответы на проблемный вопрос, сочинение, тесты по литературе первой половины ХХ века</w:t>
            </w:r>
          </w:p>
        </w:tc>
        <w:tc>
          <w:tcPr>
            <w:tcW w:w="802" w:type="dxa"/>
            <w:tcMar>
              <w:top w:w="50" w:type="dxa"/>
              <w:left w:w="100" w:type="dxa"/>
            </w:tcMar>
            <w:vAlign w:val="center"/>
          </w:tcPr>
          <w:p w14:paraId="1E25AAA8">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1F1EF35A">
            <w:pPr>
              <w:spacing w:before="0" w:after="0" w:line="276" w:lineRule="auto"/>
              <w:ind w:left="135"/>
              <w:jc w:val="center"/>
            </w:pPr>
          </w:p>
        </w:tc>
        <w:tc>
          <w:tcPr>
            <w:tcW w:w="1597" w:type="dxa"/>
            <w:tcMar>
              <w:top w:w="50" w:type="dxa"/>
              <w:left w:w="100" w:type="dxa"/>
            </w:tcMar>
            <w:vAlign w:val="center"/>
          </w:tcPr>
          <w:p w14:paraId="3F341A0E">
            <w:pPr>
              <w:spacing w:before="0" w:after="0" w:line="276" w:lineRule="auto"/>
              <w:ind w:left="135"/>
              <w:jc w:val="center"/>
            </w:pPr>
          </w:p>
        </w:tc>
        <w:tc>
          <w:tcPr>
            <w:tcW w:w="1128" w:type="dxa"/>
            <w:tcMar>
              <w:top w:w="50" w:type="dxa"/>
              <w:left w:w="100" w:type="dxa"/>
            </w:tcMar>
            <w:vAlign w:val="center"/>
          </w:tcPr>
          <w:p w14:paraId="57D80C98">
            <w:pPr>
              <w:spacing w:before="0" w:after="0"/>
              <w:ind w:left="135"/>
              <w:jc w:val="left"/>
            </w:pPr>
          </w:p>
        </w:tc>
        <w:tc>
          <w:tcPr>
            <w:tcW w:w="1943" w:type="dxa"/>
            <w:tcMar>
              <w:top w:w="50" w:type="dxa"/>
              <w:left w:w="100" w:type="dxa"/>
            </w:tcMar>
            <w:vAlign w:val="center"/>
          </w:tcPr>
          <w:p w14:paraId="417C34A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"https://m.edsoo.ru/7d3ff4f5" \h </w:instrText>
            </w:r>
            <w:r>
              <w:fldChar w:fldCharType="separate"/>
            </w:r>
            <w:r>
              <w:rPr>
                <w:rFonts w:ascii="Times New Roman" w:hAnsi="Times New Roman"/>
                <w:b w:val="0"/>
                <w:i w:val="0"/>
                <w:color w:val="0000FF"/>
                <w:sz w:val="22"/>
                <w:u w:val="single"/>
              </w:rPr>
              <w:t>https://m.edsoo.ru/7d3ff4f5</w:t>
            </w:r>
            <w:r>
              <w:rPr>
                <w:rFonts w:ascii="Times New Roman" w:hAnsi="Times New Roman"/>
                <w:b w:val="0"/>
                <w:i w:val="0"/>
                <w:color w:val="0000FF"/>
                <w:sz w:val="22"/>
                <w:u w:val="single"/>
              </w:rPr>
              <w:fldChar w:fldCharType="end"/>
            </w:r>
          </w:p>
        </w:tc>
      </w:tr>
      <w:tr w14:paraId="12BE0E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4543F461">
            <w:pPr>
              <w:spacing w:before="0" w:after="0"/>
              <w:ind w:left="0"/>
              <w:jc w:val="left"/>
            </w:pPr>
            <w:r>
              <w:rPr>
                <w:rFonts w:ascii="Times New Roman" w:hAnsi="Times New Roman"/>
                <w:b w:val="0"/>
                <w:i w:val="0"/>
                <w:color w:val="000000"/>
                <w:sz w:val="24"/>
              </w:rPr>
              <w:t>41</w:t>
            </w:r>
          </w:p>
        </w:tc>
        <w:tc>
          <w:tcPr>
            <w:tcW w:w="3285" w:type="dxa"/>
            <w:tcMar>
              <w:top w:w="50" w:type="dxa"/>
              <w:left w:w="100" w:type="dxa"/>
            </w:tcMar>
            <w:vAlign w:val="center"/>
          </w:tcPr>
          <w:p w14:paraId="1B3876F3">
            <w:pPr>
              <w:spacing w:before="0" w:after="0"/>
              <w:ind w:left="135"/>
              <w:jc w:val="left"/>
            </w:pPr>
            <w:r>
              <w:rPr>
                <w:rFonts w:ascii="Times New Roman" w:hAnsi="Times New Roman"/>
                <w:b w:val="0"/>
                <w:i w:val="0"/>
                <w:color w:val="000000"/>
                <w:sz w:val="24"/>
              </w:rPr>
              <w:t>Контрольная работа письменные ответы, сочинение, тесты по литературе первой половины ХХ века</w:t>
            </w:r>
          </w:p>
        </w:tc>
        <w:tc>
          <w:tcPr>
            <w:tcW w:w="802" w:type="dxa"/>
            <w:tcMar>
              <w:top w:w="50" w:type="dxa"/>
              <w:left w:w="100" w:type="dxa"/>
            </w:tcMar>
            <w:vAlign w:val="center"/>
          </w:tcPr>
          <w:p w14:paraId="561B8D07">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0C7DC9DD">
            <w:pPr>
              <w:spacing w:before="0" w:after="0" w:line="276" w:lineRule="auto"/>
              <w:ind w:left="135"/>
              <w:jc w:val="center"/>
            </w:pPr>
            <w:r>
              <w:rPr>
                <w:rFonts w:ascii="Times New Roman" w:hAnsi="Times New Roman"/>
                <w:b w:val="0"/>
                <w:i w:val="0"/>
                <w:color w:val="000000"/>
                <w:sz w:val="24"/>
              </w:rPr>
              <w:t xml:space="preserve"> 1 </w:t>
            </w:r>
          </w:p>
        </w:tc>
        <w:tc>
          <w:tcPr>
            <w:tcW w:w="1597" w:type="dxa"/>
            <w:tcMar>
              <w:top w:w="50" w:type="dxa"/>
              <w:left w:w="100" w:type="dxa"/>
            </w:tcMar>
            <w:vAlign w:val="center"/>
          </w:tcPr>
          <w:p w14:paraId="7DFD7F42">
            <w:pPr>
              <w:spacing w:before="0" w:after="0" w:line="276" w:lineRule="auto"/>
              <w:ind w:left="135"/>
              <w:jc w:val="center"/>
            </w:pPr>
          </w:p>
        </w:tc>
        <w:tc>
          <w:tcPr>
            <w:tcW w:w="1128" w:type="dxa"/>
            <w:tcMar>
              <w:top w:w="50" w:type="dxa"/>
              <w:left w:w="100" w:type="dxa"/>
            </w:tcMar>
            <w:vAlign w:val="center"/>
          </w:tcPr>
          <w:p w14:paraId="3E00E5D8">
            <w:pPr>
              <w:spacing w:before="0" w:after="0"/>
              <w:ind w:left="135"/>
              <w:jc w:val="left"/>
            </w:pPr>
          </w:p>
        </w:tc>
        <w:tc>
          <w:tcPr>
            <w:tcW w:w="1943" w:type="dxa"/>
            <w:tcMar>
              <w:top w:w="50" w:type="dxa"/>
              <w:left w:w="100" w:type="dxa"/>
            </w:tcMar>
            <w:vAlign w:val="center"/>
          </w:tcPr>
          <w:p w14:paraId="52FF28A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"https://m.edsoo.ru/bf5e8839" \h </w:instrText>
            </w:r>
            <w:r>
              <w:fldChar w:fldCharType="separate"/>
            </w:r>
            <w:r>
              <w:rPr>
                <w:rFonts w:ascii="Times New Roman" w:hAnsi="Times New Roman"/>
                <w:b w:val="0"/>
                <w:i w:val="0"/>
                <w:color w:val="0000FF"/>
                <w:sz w:val="22"/>
                <w:u w:val="single"/>
              </w:rPr>
              <w:t>https://m.edsoo.ru/bf5e8839</w:t>
            </w:r>
            <w:r>
              <w:rPr>
                <w:rFonts w:ascii="Times New Roman" w:hAnsi="Times New Roman"/>
                <w:b w:val="0"/>
                <w:i w:val="0"/>
                <w:color w:val="0000FF"/>
                <w:sz w:val="22"/>
                <w:u w:val="single"/>
              </w:rPr>
              <w:fldChar w:fldCharType="end"/>
            </w:r>
          </w:p>
        </w:tc>
      </w:tr>
      <w:tr w14:paraId="3BB4DA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70350353">
            <w:pPr>
              <w:spacing w:before="0" w:after="0"/>
              <w:ind w:left="0"/>
              <w:jc w:val="left"/>
            </w:pPr>
            <w:r>
              <w:rPr>
                <w:rFonts w:ascii="Times New Roman" w:hAnsi="Times New Roman"/>
                <w:b w:val="0"/>
                <w:i w:val="0"/>
                <w:color w:val="000000"/>
                <w:sz w:val="24"/>
              </w:rPr>
              <w:t>42</w:t>
            </w:r>
          </w:p>
        </w:tc>
        <w:tc>
          <w:tcPr>
            <w:tcW w:w="3285" w:type="dxa"/>
            <w:tcMar>
              <w:top w:w="50" w:type="dxa"/>
              <w:left w:w="100" w:type="dxa"/>
            </w:tcMar>
            <w:vAlign w:val="center"/>
          </w:tcPr>
          <w:p w14:paraId="2CECDB24">
            <w:pPr>
              <w:spacing w:before="0" w:after="0"/>
              <w:ind w:left="135"/>
              <w:jc w:val="left"/>
            </w:pPr>
            <w:r>
              <w:rPr>
                <w:rFonts w:ascii="Times New Roman" w:hAnsi="Times New Roman"/>
                <w:b w:val="0"/>
                <w:i w:val="0"/>
                <w:color w:val="000000"/>
                <w:sz w:val="24"/>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14:paraId="16496DC1">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35B100EA">
            <w:pPr>
              <w:spacing w:before="0" w:after="0" w:line="276" w:lineRule="auto"/>
              <w:ind w:left="135"/>
              <w:jc w:val="center"/>
            </w:pPr>
          </w:p>
        </w:tc>
        <w:tc>
          <w:tcPr>
            <w:tcW w:w="1597" w:type="dxa"/>
            <w:tcMar>
              <w:top w:w="50" w:type="dxa"/>
              <w:left w:w="100" w:type="dxa"/>
            </w:tcMar>
            <w:vAlign w:val="center"/>
          </w:tcPr>
          <w:p w14:paraId="03F8D35C">
            <w:pPr>
              <w:spacing w:before="0" w:after="0" w:line="276" w:lineRule="auto"/>
              <w:ind w:left="135"/>
              <w:jc w:val="center"/>
            </w:pPr>
          </w:p>
        </w:tc>
        <w:tc>
          <w:tcPr>
            <w:tcW w:w="1128" w:type="dxa"/>
            <w:tcMar>
              <w:top w:w="50" w:type="dxa"/>
              <w:left w:w="100" w:type="dxa"/>
            </w:tcMar>
            <w:vAlign w:val="center"/>
          </w:tcPr>
          <w:p w14:paraId="5B6F5C1B">
            <w:pPr>
              <w:spacing w:before="0" w:after="0"/>
              <w:ind w:left="135"/>
              <w:jc w:val="left"/>
            </w:pPr>
          </w:p>
        </w:tc>
        <w:tc>
          <w:tcPr>
            <w:tcW w:w="1943" w:type="dxa"/>
            <w:tcMar>
              <w:top w:w="50" w:type="dxa"/>
              <w:left w:w="100" w:type="dxa"/>
            </w:tcMar>
            <w:vAlign w:val="center"/>
          </w:tcPr>
          <w:p w14:paraId="30F69ED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"https://m.edsoo.ru/30cdfe29" \h </w:instrText>
            </w:r>
            <w:r>
              <w:fldChar w:fldCharType="separate"/>
            </w:r>
            <w:r>
              <w:rPr>
                <w:rFonts w:ascii="Times New Roman" w:hAnsi="Times New Roman"/>
                <w:b w:val="0"/>
                <w:i w:val="0"/>
                <w:color w:val="0000FF"/>
                <w:sz w:val="22"/>
                <w:u w:val="single"/>
              </w:rPr>
              <w:t>https://m.edsoo.ru/30cdfe29</w:t>
            </w:r>
            <w:r>
              <w:rPr>
                <w:rFonts w:ascii="Times New Roman" w:hAnsi="Times New Roman"/>
                <w:b w:val="0"/>
                <w:i w:val="0"/>
                <w:color w:val="0000FF"/>
                <w:sz w:val="22"/>
                <w:u w:val="single"/>
              </w:rPr>
              <w:fldChar w:fldCharType="end"/>
            </w:r>
          </w:p>
        </w:tc>
      </w:tr>
      <w:tr w14:paraId="6B5972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0BA01ED5">
            <w:pPr>
              <w:spacing w:before="0" w:after="0"/>
              <w:ind w:left="0"/>
              <w:jc w:val="left"/>
            </w:pPr>
            <w:r>
              <w:rPr>
                <w:rFonts w:ascii="Times New Roman" w:hAnsi="Times New Roman"/>
                <w:b w:val="0"/>
                <w:i w:val="0"/>
                <w:color w:val="000000"/>
                <w:sz w:val="24"/>
              </w:rPr>
              <w:t>43</w:t>
            </w:r>
          </w:p>
        </w:tc>
        <w:tc>
          <w:tcPr>
            <w:tcW w:w="3285" w:type="dxa"/>
            <w:tcMar>
              <w:top w:w="50" w:type="dxa"/>
              <w:left w:w="100" w:type="dxa"/>
            </w:tcMar>
            <w:vAlign w:val="center"/>
          </w:tcPr>
          <w:p w14:paraId="06651F39">
            <w:pPr>
              <w:spacing w:before="0" w:after="0"/>
              <w:ind w:left="135"/>
              <w:jc w:val="left"/>
            </w:pPr>
            <w:r>
              <w:rPr>
                <w:rFonts w:ascii="Times New Roman" w:hAnsi="Times New Roman"/>
                <w:b w:val="0"/>
                <w:i w:val="0"/>
                <w:color w:val="000000"/>
                <w:sz w:val="24"/>
              </w:rPr>
              <w:t>Образ Павки Корчагина как символ мужества, героизма и силы духа</w:t>
            </w:r>
          </w:p>
        </w:tc>
        <w:tc>
          <w:tcPr>
            <w:tcW w:w="802" w:type="dxa"/>
            <w:tcMar>
              <w:top w:w="50" w:type="dxa"/>
              <w:left w:w="100" w:type="dxa"/>
            </w:tcMar>
            <w:vAlign w:val="center"/>
          </w:tcPr>
          <w:p w14:paraId="5CF6D93D">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0CF035B4">
            <w:pPr>
              <w:spacing w:before="0" w:after="0" w:line="276" w:lineRule="auto"/>
              <w:ind w:left="135"/>
              <w:jc w:val="center"/>
            </w:pPr>
          </w:p>
        </w:tc>
        <w:tc>
          <w:tcPr>
            <w:tcW w:w="1597" w:type="dxa"/>
            <w:tcMar>
              <w:top w:w="50" w:type="dxa"/>
              <w:left w:w="100" w:type="dxa"/>
            </w:tcMar>
            <w:vAlign w:val="center"/>
          </w:tcPr>
          <w:p w14:paraId="6E4CC0DF">
            <w:pPr>
              <w:spacing w:before="0" w:after="0" w:line="276" w:lineRule="auto"/>
              <w:ind w:left="135"/>
              <w:jc w:val="center"/>
            </w:pPr>
          </w:p>
        </w:tc>
        <w:tc>
          <w:tcPr>
            <w:tcW w:w="1128" w:type="dxa"/>
            <w:tcMar>
              <w:top w:w="50" w:type="dxa"/>
              <w:left w:w="100" w:type="dxa"/>
            </w:tcMar>
            <w:vAlign w:val="center"/>
          </w:tcPr>
          <w:p w14:paraId="2F072B52">
            <w:pPr>
              <w:spacing w:before="0" w:after="0"/>
              <w:ind w:left="135"/>
              <w:jc w:val="left"/>
            </w:pPr>
          </w:p>
        </w:tc>
        <w:tc>
          <w:tcPr>
            <w:tcW w:w="1943" w:type="dxa"/>
            <w:tcMar>
              <w:top w:w="50" w:type="dxa"/>
              <w:left w:w="100" w:type="dxa"/>
            </w:tcMar>
            <w:vAlign w:val="center"/>
          </w:tcPr>
          <w:p w14:paraId="19EA2A8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"https://m.edsoo.ru/304be92b" \h </w:instrText>
            </w:r>
            <w:r>
              <w:fldChar w:fldCharType="separate"/>
            </w:r>
            <w:r>
              <w:rPr>
                <w:rFonts w:ascii="Times New Roman" w:hAnsi="Times New Roman"/>
                <w:b w:val="0"/>
                <w:i w:val="0"/>
                <w:color w:val="0000FF"/>
                <w:sz w:val="22"/>
                <w:u w:val="single"/>
              </w:rPr>
              <w:t>https://m.edsoo.ru/304be92b</w:t>
            </w:r>
            <w:r>
              <w:rPr>
                <w:rFonts w:ascii="Times New Roman" w:hAnsi="Times New Roman"/>
                <w:b w:val="0"/>
                <w:i w:val="0"/>
                <w:color w:val="0000FF"/>
                <w:sz w:val="22"/>
                <w:u w:val="single"/>
              </w:rPr>
              <w:fldChar w:fldCharType="end"/>
            </w:r>
          </w:p>
        </w:tc>
      </w:tr>
      <w:tr w14:paraId="51CCE7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74A27257">
            <w:pPr>
              <w:spacing w:before="0" w:after="0"/>
              <w:ind w:left="0"/>
              <w:jc w:val="left"/>
            </w:pPr>
            <w:r>
              <w:rPr>
                <w:rFonts w:ascii="Times New Roman" w:hAnsi="Times New Roman"/>
                <w:b w:val="0"/>
                <w:i w:val="0"/>
                <w:color w:val="000000"/>
                <w:sz w:val="24"/>
              </w:rPr>
              <w:t>44</w:t>
            </w:r>
          </w:p>
        </w:tc>
        <w:tc>
          <w:tcPr>
            <w:tcW w:w="3285" w:type="dxa"/>
            <w:tcMar>
              <w:top w:w="50" w:type="dxa"/>
              <w:left w:w="100" w:type="dxa"/>
            </w:tcMar>
            <w:vAlign w:val="center"/>
          </w:tcPr>
          <w:p w14:paraId="5B935141">
            <w:pPr>
              <w:spacing w:before="0" w:after="0"/>
              <w:ind w:left="135"/>
              <w:jc w:val="left"/>
            </w:pPr>
            <w:r>
              <w:rPr>
                <w:rFonts w:ascii="Times New Roman" w:hAnsi="Times New Roman"/>
                <w:b w:val="0"/>
                <w:i w:val="0"/>
                <w:color w:val="000000"/>
                <w:sz w:val="24"/>
              </w:rPr>
              <w:t>Основные этапы жизни и творчества М.А.Шолохова. История создания шолоховского эпоса. Особенности жанра</w:t>
            </w:r>
          </w:p>
        </w:tc>
        <w:tc>
          <w:tcPr>
            <w:tcW w:w="802" w:type="dxa"/>
            <w:tcMar>
              <w:top w:w="50" w:type="dxa"/>
              <w:left w:w="100" w:type="dxa"/>
            </w:tcMar>
            <w:vAlign w:val="center"/>
          </w:tcPr>
          <w:p w14:paraId="7A9CEA24">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52F0AE26">
            <w:pPr>
              <w:spacing w:before="0" w:after="0" w:line="276" w:lineRule="auto"/>
              <w:ind w:left="135"/>
              <w:jc w:val="center"/>
            </w:pPr>
          </w:p>
        </w:tc>
        <w:tc>
          <w:tcPr>
            <w:tcW w:w="1597" w:type="dxa"/>
            <w:tcMar>
              <w:top w:w="50" w:type="dxa"/>
              <w:left w:w="100" w:type="dxa"/>
            </w:tcMar>
            <w:vAlign w:val="center"/>
          </w:tcPr>
          <w:p w14:paraId="599C108C">
            <w:pPr>
              <w:spacing w:before="0" w:after="0" w:line="276" w:lineRule="auto"/>
              <w:ind w:left="135"/>
              <w:jc w:val="center"/>
            </w:pPr>
          </w:p>
        </w:tc>
        <w:tc>
          <w:tcPr>
            <w:tcW w:w="1128" w:type="dxa"/>
            <w:tcMar>
              <w:top w:w="50" w:type="dxa"/>
              <w:left w:w="100" w:type="dxa"/>
            </w:tcMar>
            <w:vAlign w:val="center"/>
          </w:tcPr>
          <w:p w14:paraId="6CC25F11">
            <w:pPr>
              <w:spacing w:before="0" w:after="0"/>
              <w:ind w:left="135"/>
              <w:jc w:val="left"/>
            </w:pPr>
          </w:p>
        </w:tc>
        <w:tc>
          <w:tcPr>
            <w:tcW w:w="1943" w:type="dxa"/>
            <w:tcMar>
              <w:top w:w="50" w:type="dxa"/>
              <w:left w:w="100" w:type="dxa"/>
            </w:tcMar>
            <w:vAlign w:val="center"/>
          </w:tcPr>
          <w:p w14:paraId="44E4E49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"https://m.edsoo.ru/890b02cf" \h </w:instrText>
            </w:r>
            <w:r>
              <w:fldChar w:fldCharType="separate"/>
            </w:r>
            <w:r>
              <w:rPr>
                <w:rFonts w:ascii="Times New Roman" w:hAnsi="Times New Roman"/>
                <w:b w:val="0"/>
                <w:i w:val="0"/>
                <w:color w:val="0000FF"/>
                <w:sz w:val="22"/>
                <w:u w:val="single"/>
              </w:rPr>
              <w:t>https://m.edsoo.ru/890b02cf</w:t>
            </w:r>
            <w:r>
              <w:rPr>
                <w:rFonts w:ascii="Times New Roman" w:hAnsi="Times New Roman"/>
                <w:b w:val="0"/>
                <w:i w:val="0"/>
                <w:color w:val="0000FF"/>
                <w:sz w:val="22"/>
                <w:u w:val="single"/>
              </w:rPr>
              <w:fldChar w:fldCharType="end"/>
            </w:r>
          </w:p>
        </w:tc>
      </w:tr>
      <w:tr w14:paraId="12A2BB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62502E4E">
            <w:pPr>
              <w:spacing w:before="0" w:after="0"/>
              <w:ind w:left="0"/>
              <w:jc w:val="left"/>
            </w:pPr>
            <w:r>
              <w:rPr>
                <w:rFonts w:ascii="Times New Roman" w:hAnsi="Times New Roman"/>
                <w:b w:val="0"/>
                <w:i w:val="0"/>
                <w:color w:val="000000"/>
                <w:sz w:val="24"/>
              </w:rPr>
              <w:t>45</w:t>
            </w:r>
          </w:p>
        </w:tc>
        <w:tc>
          <w:tcPr>
            <w:tcW w:w="3285" w:type="dxa"/>
            <w:tcMar>
              <w:top w:w="50" w:type="dxa"/>
              <w:left w:w="100" w:type="dxa"/>
            </w:tcMar>
            <w:vAlign w:val="center"/>
          </w:tcPr>
          <w:p w14:paraId="79BBA675">
            <w:pPr>
              <w:spacing w:before="0" w:after="0"/>
              <w:ind w:left="135"/>
              <w:jc w:val="left"/>
            </w:pPr>
            <w:r>
              <w:rPr>
                <w:rFonts w:ascii="Times New Roman" w:hAnsi="Times New Roman"/>
                <w:b w:val="0"/>
                <w:i w:val="0"/>
                <w:color w:val="000000"/>
                <w:sz w:val="24"/>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14:paraId="54FDD6A3">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141FA1B7">
            <w:pPr>
              <w:spacing w:before="0" w:after="0" w:line="276" w:lineRule="auto"/>
              <w:ind w:left="135"/>
              <w:jc w:val="center"/>
            </w:pPr>
          </w:p>
        </w:tc>
        <w:tc>
          <w:tcPr>
            <w:tcW w:w="1597" w:type="dxa"/>
            <w:tcMar>
              <w:top w:w="50" w:type="dxa"/>
              <w:left w:w="100" w:type="dxa"/>
            </w:tcMar>
            <w:vAlign w:val="center"/>
          </w:tcPr>
          <w:p w14:paraId="1ED04941">
            <w:pPr>
              <w:spacing w:before="0" w:after="0" w:line="276" w:lineRule="auto"/>
              <w:ind w:left="135"/>
              <w:jc w:val="center"/>
            </w:pPr>
          </w:p>
        </w:tc>
        <w:tc>
          <w:tcPr>
            <w:tcW w:w="1128" w:type="dxa"/>
            <w:tcMar>
              <w:top w:w="50" w:type="dxa"/>
              <w:left w:w="100" w:type="dxa"/>
            </w:tcMar>
            <w:vAlign w:val="center"/>
          </w:tcPr>
          <w:p w14:paraId="2D1E7834">
            <w:pPr>
              <w:spacing w:before="0" w:after="0"/>
              <w:ind w:left="135"/>
              <w:jc w:val="left"/>
            </w:pPr>
          </w:p>
        </w:tc>
        <w:tc>
          <w:tcPr>
            <w:tcW w:w="1943" w:type="dxa"/>
            <w:tcMar>
              <w:top w:w="50" w:type="dxa"/>
              <w:left w:w="100" w:type="dxa"/>
            </w:tcMar>
            <w:vAlign w:val="center"/>
          </w:tcPr>
          <w:p w14:paraId="14BE06D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"https://m.edsoo.ru/acbce296" \h </w:instrText>
            </w:r>
            <w:r>
              <w:fldChar w:fldCharType="separate"/>
            </w:r>
            <w:r>
              <w:rPr>
                <w:rFonts w:ascii="Times New Roman" w:hAnsi="Times New Roman"/>
                <w:b w:val="0"/>
                <w:i w:val="0"/>
                <w:color w:val="0000FF"/>
                <w:sz w:val="22"/>
                <w:u w:val="single"/>
              </w:rPr>
              <w:t>https://m.edsoo.ru/acbce296</w:t>
            </w:r>
            <w:r>
              <w:rPr>
                <w:rFonts w:ascii="Times New Roman" w:hAnsi="Times New Roman"/>
                <w:b w:val="0"/>
                <w:i w:val="0"/>
                <w:color w:val="0000FF"/>
                <w:sz w:val="22"/>
                <w:u w:val="single"/>
              </w:rPr>
              <w:fldChar w:fldCharType="end"/>
            </w:r>
          </w:p>
        </w:tc>
      </w:tr>
      <w:tr w14:paraId="32605F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573869BE">
            <w:pPr>
              <w:spacing w:before="0" w:after="0"/>
              <w:ind w:left="0"/>
              <w:jc w:val="left"/>
            </w:pPr>
            <w:r>
              <w:rPr>
                <w:rFonts w:ascii="Times New Roman" w:hAnsi="Times New Roman"/>
                <w:b w:val="0"/>
                <w:i w:val="0"/>
                <w:color w:val="000000"/>
                <w:sz w:val="24"/>
              </w:rPr>
              <w:t>46</w:t>
            </w:r>
          </w:p>
        </w:tc>
        <w:tc>
          <w:tcPr>
            <w:tcW w:w="3285" w:type="dxa"/>
            <w:tcMar>
              <w:top w:w="50" w:type="dxa"/>
              <w:left w:w="100" w:type="dxa"/>
            </w:tcMar>
            <w:vAlign w:val="center"/>
          </w:tcPr>
          <w:p w14:paraId="02B69CED">
            <w:pPr>
              <w:spacing w:before="0" w:after="0"/>
              <w:ind w:left="135"/>
              <w:jc w:val="left"/>
            </w:pPr>
            <w:r>
              <w:rPr>
                <w:rFonts w:ascii="Times New Roman" w:hAnsi="Times New Roman"/>
                <w:b w:val="0"/>
                <w:i w:val="0"/>
                <w:color w:val="000000"/>
                <w:sz w:val="24"/>
              </w:rPr>
              <w:t>Роман-эпопея «Тихий Дон». Трагедия целого народа и судьба одного человека.Проблема гуманизма в эпопее</w:t>
            </w:r>
          </w:p>
        </w:tc>
        <w:tc>
          <w:tcPr>
            <w:tcW w:w="802" w:type="dxa"/>
            <w:tcMar>
              <w:top w:w="50" w:type="dxa"/>
              <w:left w:w="100" w:type="dxa"/>
            </w:tcMar>
            <w:vAlign w:val="center"/>
          </w:tcPr>
          <w:p w14:paraId="2ACC349E">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4F48CFCF">
            <w:pPr>
              <w:spacing w:before="0" w:after="0" w:line="276" w:lineRule="auto"/>
              <w:ind w:left="135"/>
              <w:jc w:val="center"/>
            </w:pPr>
          </w:p>
        </w:tc>
        <w:tc>
          <w:tcPr>
            <w:tcW w:w="1597" w:type="dxa"/>
            <w:tcMar>
              <w:top w:w="50" w:type="dxa"/>
              <w:left w:w="100" w:type="dxa"/>
            </w:tcMar>
            <w:vAlign w:val="center"/>
          </w:tcPr>
          <w:p w14:paraId="48EEB0B7">
            <w:pPr>
              <w:spacing w:before="0" w:after="0" w:line="276" w:lineRule="auto"/>
              <w:ind w:left="135"/>
              <w:jc w:val="center"/>
            </w:pPr>
          </w:p>
        </w:tc>
        <w:tc>
          <w:tcPr>
            <w:tcW w:w="1128" w:type="dxa"/>
            <w:tcMar>
              <w:top w:w="50" w:type="dxa"/>
              <w:left w:w="100" w:type="dxa"/>
            </w:tcMar>
            <w:vAlign w:val="center"/>
          </w:tcPr>
          <w:p w14:paraId="7BA29C87">
            <w:pPr>
              <w:spacing w:before="0" w:after="0"/>
              <w:ind w:left="135"/>
              <w:jc w:val="left"/>
            </w:pPr>
          </w:p>
        </w:tc>
        <w:tc>
          <w:tcPr>
            <w:tcW w:w="1943" w:type="dxa"/>
            <w:tcMar>
              <w:top w:w="50" w:type="dxa"/>
              <w:left w:w="100" w:type="dxa"/>
            </w:tcMar>
            <w:vAlign w:val="center"/>
          </w:tcPr>
          <w:p w14:paraId="149C128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"https://m.edsoo.ru/6a93e6c2" \h </w:instrText>
            </w:r>
            <w:r>
              <w:fldChar w:fldCharType="separate"/>
            </w:r>
            <w:r>
              <w:rPr>
                <w:rFonts w:ascii="Times New Roman" w:hAnsi="Times New Roman"/>
                <w:b w:val="0"/>
                <w:i w:val="0"/>
                <w:color w:val="0000FF"/>
                <w:sz w:val="22"/>
                <w:u w:val="single"/>
              </w:rPr>
              <w:t>https://m.edsoo.ru/6a93e6c2</w:t>
            </w:r>
            <w:r>
              <w:rPr>
                <w:rFonts w:ascii="Times New Roman" w:hAnsi="Times New Roman"/>
                <w:b w:val="0"/>
                <w:i w:val="0"/>
                <w:color w:val="0000FF"/>
                <w:sz w:val="22"/>
                <w:u w:val="single"/>
              </w:rPr>
              <w:fldChar w:fldCharType="end"/>
            </w:r>
          </w:p>
        </w:tc>
      </w:tr>
      <w:tr w14:paraId="170E0B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5E6D5280">
            <w:pPr>
              <w:spacing w:before="0" w:after="0"/>
              <w:ind w:left="0"/>
              <w:jc w:val="left"/>
            </w:pPr>
            <w:r>
              <w:rPr>
                <w:rFonts w:ascii="Times New Roman" w:hAnsi="Times New Roman"/>
                <w:b w:val="0"/>
                <w:i w:val="0"/>
                <w:color w:val="000000"/>
                <w:sz w:val="24"/>
              </w:rPr>
              <w:t>47</w:t>
            </w:r>
          </w:p>
        </w:tc>
        <w:tc>
          <w:tcPr>
            <w:tcW w:w="3285" w:type="dxa"/>
            <w:tcMar>
              <w:top w:w="50" w:type="dxa"/>
              <w:left w:w="100" w:type="dxa"/>
            </w:tcMar>
            <w:vAlign w:val="center"/>
          </w:tcPr>
          <w:p w14:paraId="7CFD483B">
            <w:pPr>
              <w:spacing w:before="0" w:after="0"/>
              <w:ind w:left="135"/>
              <w:jc w:val="left"/>
            </w:pPr>
            <w:r>
              <w:rPr>
                <w:rFonts w:ascii="Times New Roman" w:hAnsi="Times New Roman"/>
                <w:b w:val="0"/>
                <w:i w:val="0"/>
                <w:color w:val="000000"/>
                <w:sz w:val="24"/>
              </w:rPr>
              <w:t>Женские судьбы в романе «Тихий Дон». Роль пейзажа в произведении.Традиции Л. Н. Толстого в прозе М. А. Шолохова</w:t>
            </w:r>
          </w:p>
        </w:tc>
        <w:tc>
          <w:tcPr>
            <w:tcW w:w="802" w:type="dxa"/>
            <w:tcMar>
              <w:top w:w="50" w:type="dxa"/>
              <w:left w:w="100" w:type="dxa"/>
            </w:tcMar>
            <w:vAlign w:val="center"/>
          </w:tcPr>
          <w:p w14:paraId="572AC2F7">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1CF89EBC">
            <w:pPr>
              <w:spacing w:before="0" w:after="0" w:line="276" w:lineRule="auto"/>
              <w:ind w:left="135"/>
              <w:jc w:val="center"/>
            </w:pPr>
          </w:p>
        </w:tc>
        <w:tc>
          <w:tcPr>
            <w:tcW w:w="1597" w:type="dxa"/>
            <w:tcMar>
              <w:top w:w="50" w:type="dxa"/>
              <w:left w:w="100" w:type="dxa"/>
            </w:tcMar>
            <w:vAlign w:val="center"/>
          </w:tcPr>
          <w:p w14:paraId="70C232C5">
            <w:pPr>
              <w:spacing w:before="0" w:after="0" w:line="276" w:lineRule="auto"/>
              <w:ind w:left="135"/>
              <w:jc w:val="center"/>
            </w:pPr>
          </w:p>
        </w:tc>
        <w:tc>
          <w:tcPr>
            <w:tcW w:w="1128" w:type="dxa"/>
            <w:tcMar>
              <w:top w:w="50" w:type="dxa"/>
              <w:left w:w="100" w:type="dxa"/>
            </w:tcMar>
            <w:vAlign w:val="center"/>
          </w:tcPr>
          <w:p w14:paraId="2069E07D">
            <w:pPr>
              <w:spacing w:before="0" w:after="0"/>
              <w:ind w:left="135"/>
              <w:jc w:val="left"/>
            </w:pPr>
          </w:p>
        </w:tc>
        <w:tc>
          <w:tcPr>
            <w:tcW w:w="1943" w:type="dxa"/>
            <w:tcMar>
              <w:top w:w="50" w:type="dxa"/>
              <w:left w:w="100" w:type="dxa"/>
            </w:tcMar>
            <w:vAlign w:val="center"/>
          </w:tcPr>
          <w:p w14:paraId="294132A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"https://m.edsoo.ru/c040c9af" \h </w:instrText>
            </w:r>
            <w:r>
              <w:fldChar w:fldCharType="separate"/>
            </w:r>
            <w:r>
              <w:rPr>
                <w:rFonts w:ascii="Times New Roman" w:hAnsi="Times New Roman"/>
                <w:b w:val="0"/>
                <w:i w:val="0"/>
                <w:color w:val="0000FF"/>
                <w:sz w:val="22"/>
                <w:u w:val="single"/>
              </w:rPr>
              <w:t>https://m.edsoo.ru/c040c9af</w:t>
            </w:r>
            <w:r>
              <w:rPr>
                <w:rFonts w:ascii="Times New Roman" w:hAnsi="Times New Roman"/>
                <w:b w:val="0"/>
                <w:i w:val="0"/>
                <w:color w:val="0000FF"/>
                <w:sz w:val="22"/>
                <w:u w:val="single"/>
              </w:rPr>
              <w:fldChar w:fldCharType="end"/>
            </w:r>
          </w:p>
        </w:tc>
      </w:tr>
      <w:tr w14:paraId="443844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6A3A9229">
            <w:pPr>
              <w:spacing w:before="0" w:after="0"/>
              <w:ind w:left="0"/>
              <w:jc w:val="left"/>
            </w:pPr>
            <w:r>
              <w:rPr>
                <w:rFonts w:ascii="Times New Roman" w:hAnsi="Times New Roman"/>
                <w:b w:val="0"/>
                <w:i w:val="0"/>
                <w:color w:val="000000"/>
                <w:sz w:val="24"/>
              </w:rPr>
              <w:t>48</w:t>
            </w:r>
          </w:p>
        </w:tc>
        <w:tc>
          <w:tcPr>
            <w:tcW w:w="3285" w:type="dxa"/>
            <w:tcMar>
              <w:top w:w="50" w:type="dxa"/>
              <w:left w:w="100" w:type="dxa"/>
            </w:tcMar>
            <w:vAlign w:val="center"/>
          </w:tcPr>
          <w:p w14:paraId="02F337BE">
            <w:pPr>
              <w:spacing w:before="0" w:after="0"/>
              <w:ind w:left="135"/>
              <w:jc w:val="left"/>
            </w:pPr>
            <w:r>
              <w:rPr>
                <w:rFonts w:ascii="Times New Roman" w:hAnsi="Times New Roman"/>
                <w:b w:val="0"/>
                <w:i w:val="0"/>
                <w:color w:val="000000"/>
                <w:sz w:val="24"/>
              </w:rPr>
              <w:t>Развитие речи. Анализ эпизода романа-эпопеи М.Шолохова «Тихий Дон»</w:t>
            </w:r>
          </w:p>
        </w:tc>
        <w:tc>
          <w:tcPr>
            <w:tcW w:w="802" w:type="dxa"/>
            <w:tcMar>
              <w:top w:w="50" w:type="dxa"/>
              <w:left w:w="100" w:type="dxa"/>
            </w:tcMar>
            <w:vAlign w:val="center"/>
          </w:tcPr>
          <w:p w14:paraId="16BAE009">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047B2ED4">
            <w:pPr>
              <w:spacing w:before="0" w:after="0" w:line="276" w:lineRule="auto"/>
              <w:ind w:left="135"/>
              <w:jc w:val="center"/>
            </w:pPr>
          </w:p>
        </w:tc>
        <w:tc>
          <w:tcPr>
            <w:tcW w:w="1597" w:type="dxa"/>
            <w:tcMar>
              <w:top w:w="50" w:type="dxa"/>
              <w:left w:w="100" w:type="dxa"/>
            </w:tcMar>
            <w:vAlign w:val="center"/>
          </w:tcPr>
          <w:p w14:paraId="6C274D4F">
            <w:pPr>
              <w:spacing w:before="0" w:after="0" w:line="276" w:lineRule="auto"/>
              <w:ind w:left="135"/>
              <w:jc w:val="center"/>
            </w:pPr>
          </w:p>
        </w:tc>
        <w:tc>
          <w:tcPr>
            <w:tcW w:w="1128" w:type="dxa"/>
            <w:tcMar>
              <w:top w:w="50" w:type="dxa"/>
              <w:left w:w="100" w:type="dxa"/>
            </w:tcMar>
            <w:vAlign w:val="center"/>
          </w:tcPr>
          <w:p w14:paraId="14A30F0F">
            <w:pPr>
              <w:spacing w:before="0" w:after="0"/>
              <w:ind w:left="135"/>
              <w:jc w:val="left"/>
            </w:pPr>
          </w:p>
        </w:tc>
        <w:tc>
          <w:tcPr>
            <w:tcW w:w="1943" w:type="dxa"/>
            <w:tcMar>
              <w:top w:w="50" w:type="dxa"/>
              <w:left w:w="100" w:type="dxa"/>
            </w:tcMar>
            <w:vAlign w:val="center"/>
          </w:tcPr>
          <w:p w14:paraId="49D2491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"https://m.edsoo.ru/8b98bae2" \h </w:instrText>
            </w:r>
            <w:r>
              <w:fldChar w:fldCharType="separate"/>
            </w:r>
            <w:r>
              <w:rPr>
                <w:rFonts w:ascii="Times New Roman" w:hAnsi="Times New Roman"/>
                <w:b w:val="0"/>
                <w:i w:val="0"/>
                <w:color w:val="0000FF"/>
                <w:sz w:val="22"/>
                <w:u w:val="single"/>
              </w:rPr>
              <w:t>https://m.edsoo.ru/8b98bae2</w:t>
            </w:r>
            <w:r>
              <w:rPr>
                <w:rFonts w:ascii="Times New Roman" w:hAnsi="Times New Roman"/>
                <w:b w:val="0"/>
                <w:i w:val="0"/>
                <w:color w:val="0000FF"/>
                <w:sz w:val="22"/>
                <w:u w:val="single"/>
              </w:rPr>
              <w:fldChar w:fldCharType="end"/>
            </w:r>
          </w:p>
        </w:tc>
      </w:tr>
      <w:tr w14:paraId="39E3A4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41714061">
            <w:pPr>
              <w:spacing w:before="0" w:after="0"/>
              <w:ind w:left="0"/>
              <w:jc w:val="left"/>
            </w:pPr>
            <w:r>
              <w:rPr>
                <w:rFonts w:ascii="Times New Roman" w:hAnsi="Times New Roman"/>
                <w:b w:val="0"/>
                <w:i w:val="0"/>
                <w:color w:val="000000"/>
                <w:sz w:val="24"/>
              </w:rPr>
              <w:t>49</w:t>
            </w:r>
          </w:p>
        </w:tc>
        <w:tc>
          <w:tcPr>
            <w:tcW w:w="3285" w:type="dxa"/>
            <w:tcMar>
              <w:top w:w="50" w:type="dxa"/>
              <w:left w:w="100" w:type="dxa"/>
            </w:tcMar>
            <w:vAlign w:val="center"/>
          </w:tcPr>
          <w:p w14:paraId="3A9E48CF">
            <w:pPr>
              <w:spacing w:before="0" w:after="0"/>
              <w:ind w:left="135"/>
              <w:jc w:val="left"/>
            </w:pPr>
            <w:r>
              <w:rPr>
                <w:rFonts w:ascii="Times New Roman" w:hAnsi="Times New Roman"/>
                <w:b w:val="0"/>
                <w:i w:val="0"/>
                <w:color w:val="000000"/>
                <w:sz w:val="24"/>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14:paraId="1933FECD">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585022A5">
            <w:pPr>
              <w:spacing w:before="0" w:after="0" w:line="276" w:lineRule="auto"/>
              <w:ind w:left="135"/>
              <w:jc w:val="center"/>
            </w:pPr>
          </w:p>
        </w:tc>
        <w:tc>
          <w:tcPr>
            <w:tcW w:w="1597" w:type="dxa"/>
            <w:tcMar>
              <w:top w:w="50" w:type="dxa"/>
              <w:left w:w="100" w:type="dxa"/>
            </w:tcMar>
            <w:vAlign w:val="center"/>
          </w:tcPr>
          <w:p w14:paraId="06DE1FB1">
            <w:pPr>
              <w:spacing w:before="0" w:after="0" w:line="276" w:lineRule="auto"/>
              <w:ind w:left="135"/>
              <w:jc w:val="center"/>
            </w:pPr>
          </w:p>
        </w:tc>
        <w:tc>
          <w:tcPr>
            <w:tcW w:w="1128" w:type="dxa"/>
            <w:tcMar>
              <w:top w:w="50" w:type="dxa"/>
              <w:left w:w="100" w:type="dxa"/>
            </w:tcMar>
            <w:vAlign w:val="center"/>
          </w:tcPr>
          <w:p w14:paraId="48FBC82B">
            <w:pPr>
              <w:spacing w:before="0" w:after="0"/>
              <w:ind w:left="135"/>
              <w:jc w:val="left"/>
            </w:pPr>
          </w:p>
        </w:tc>
        <w:tc>
          <w:tcPr>
            <w:tcW w:w="1943" w:type="dxa"/>
            <w:tcMar>
              <w:top w:w="50" w:type="dxa"/>
              <w:left w:w="100" w:type="dxa"/>
            </w:tcMar>
            <w:vAlign w:val="center"/>
          </w:tcPr>
          <w:p w14:paraId="3CC8287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"https://m.edsoo.ru/0d0b4fa4" \h </w:instrText>
            </w:r>
            <w:r>
              <w:fldChar w:fldCharType="separate"/>
            </w:r>
            <w:r>
              <w:rPr>
                <w:rFonts w:ascii="Times New Roman" w:hAnsi="Times New Roman"/>
                <w:b w:val="0"/>
                <w:i w:val="0"/>
                <w:color w:val="0000FF"/>
                <w:sz w:val="22"/>
                <w:u w:val="single"/>
              </w:rPr>
              <w:t>https://m.edsoo.ru/0d0b4fa4</w:t>
            </w:r>
            <w:r>
              <w:rPr>
                <w:rFonts w:ascii="Times New Roman" w:hAnsi="Times New Roman"/>
                <w:b w:val="0"/>
                <w:i w:val="0"/>
                <w:color w:val="0000FF"/>
                <w:sz w:val="22"/>
                <w:u w:val="single"/>
              </w:rPr>
              <w:fldChar w:fldCharType="end"/>
            </w:r>
          </w:p>
        </w:tc>
      </w:tr>
      <w:tr w14:paraId="6ABDD9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4042DDAC">
            <w:pPr>
              <w:spacing w:before="0" w:after="0"/>
              <w:ind w:left="0"/>
              <w:jc w:val="left"/>
            </w:pPr>
            <w:r>
              <w:rPr>
                <w:rFonts w:ascii="Times New Roman" w:hAnsi="Times New Roman"/>
                <w:b w:val="0"/>
                <w:i w:val="0"/>
                <w:color w:val="000000"/>
                <w:sz w:val="24"/>
              </w:rPr>
              <w:t>50</w:t>
            </w:r>
          </w:p>
        </w:tc>
        <w:tc>
          <w:tcPr>
            <w:tcW w:w="3285" w:type="dxa"/>
            <w:tcMar>
              <w:top w:w="50" w:type="dxa"/>
              <w:left w:w="100" w:type="dxa"/>
            </w:tcMar>
            <w:vAlign w:val="center"/>
          </w:tcPr>
          <w:p w14:paraId="756C4E5B">
            <w:pPr>
              <w:spacing w:before="0" w:after="0"/>
              <w:ind w:left="135"/>
              <w:jc w:val="left"/>
            </w:pPr>
            <w:r>
              <w:rPr>
                <w:rFonts w:ascii="Times New Roman" w:hAnsi="Times New Roman"/>
                <w:b w:val="0"/>
                <w:i w:val="0"/>
                <w:color w:val="000000"/>
                <w:sz w:val="24"/>
              </w:rPr>
              <w:t>Своеобразие жанра и композиции. Многомерность исторического пространства в романе «Белая гвардия», «Мастер и Маргарита» (один роман по выбору) . Система образов</w:t>
            </w:r>
          </w:p>
        </w:tc>
        <w:tc>
          <w:tcPr>
            <w:tcW w:w="802" w:type="dxa"/>
            <w:tcMar>
              <w:top w:w="50" w:type="dxa"/>
              <w:left w:w="100" w:type="dxa"/>
            </w:tcMar>
            <w:vAlign w:val="center"/>
          </w:tcPr>
          <w:p w14:paraId="3B0AD67A">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0430C577">
            <w:pPr>
              <w:spacing w:before="0" w:after="0" w:line="276" w:lineRule="auto"/>
              <w:ind w:left="135"/>
              <w:jc w:val="center"/>
            </w:pPr>
          </w:p>
        </w:tc>
        <w:tc>
          <w:tcPr>
            <w:tcW w:w="1597" w:type="dxa"/>
            <w:tcMar>
              <w:top w:w="50" w:type="dxa"/>
              <w:left w:w="100" w:type="dxa"/>
            </w:tcMar>
            <w:vAlign w:val="center"/>
          </w:tcPr>
          <w:p w14:paraId="05B6922F">
            <w:pPr>
              <w:spacing w:before="0" w:after="0" w:line="276" w:lineRule="auto"/>
              <w:ind w:left="135"/>
              <w:jc w:val="center"/>
            </w:pPr>
          </w:p>
        </w:tc>
        <w:tc>
          <w:tcPr>
            <w:tcW w:w="1128" w:type="dxa"/>
            <w:tcMar>
              <w:top w:w="50" w:type="dxa"/>
              <w:left w:w="100" w:type="dxa"/>
            </w:tcMar>
            <w:vAlign w:val="center"/>
          </w:tcPr>
          <w:p w14:paraId="591B17BD">
            <w:pPr>
              <w:spacing w:before="0" w:after="0"/>
              <w:ind w:left="135"/>
              <w:jc w:val="left"/>
            </w:pPr>
          </w:p>
        </w:tc>
        <w:tc>
          <w:tcPr>
            <w:tcW w:w="1943" w:type="dxa"/>
            <w:tcMar>
              <w:top w:w="50" w:type="dxa"/>
              <w:left w:w="100" w:type="dxa"/>
            </w:tcMar>
            <w:vAlign w:val="center"/>
          </w:tcPr>
          <w:p w14:paraId="2DC7E33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"https://m.edsoo.ru/93360d41" \h </w:instrText>
            </w:r>
            <w:r>
              <w:fldChar w:fldCharType="separate"/>
            </w:r>
            <w:r>
              <w:rPr>
                <w:rFonts w:ascii="Times New Roman" w:hAnsi="Times New Roman"/>
                <w:b w:val="0"/>
                <w:i w:val="0"/>
                <w:color w:val="0000FF"/>
                <w:sz w:val="22"/>
                <w:u w:val="single"/>
              </w:rPr>
              <w:t>https://m.edsoo.ru/93360d41</w:t>
            </w:r>
            <w:r>
              <w:rPr>
                <w:rFonts w:ascii="Times New Roman" w:hAnsi="Times New Roman"/>
                <w:b w:val="0"/>
                <w:i w:val="0"/>
                <w:color w:val="0000FF"/>
                <w:sz w:val="22"/>
                <w:u w:val="single"/>
              </w:rPr>
              <w:fldChar w:fldCharType="end"/>
            </w:r>
          </w:p>
        </w:tc>
      </w:tr>
      <w:tr w14:paraId="6E5A1A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572DEE27">
            <w:pPr>
              <w:spacing w:before="0" w:after="0"/>
              <w:ind w:left="0"/>
              <w:jc w:val="left"/>
            </w:pPr>
            <w:r>
              <w:rPr>
                <w:rFonts w:ascii="Times New Roman" w:hAnsi="Times New Roman"/>
                <w:b w:val="0"/>
                <w:i w:val="0"/>
                <w:color w:val="000000"/>
                <w:sz w:val="24"/>
              </w:rPr>
              <w:t>51</w:t>
            </w:r>
          </w:p>
        </w:tc>
        <w:tc>
          <w:tcPr>
            <w:tcW w:w="3285" w:type="dxa"/>
            <w:tcMar>
              <w:top w:w="50" w:type="dxa"/>
              <w:left w:w="100" w:type="dxa"/>
            </w:tcMar>
            <w:vAlign w:val="center"/>
          </w:tcPr>
          <w:p w14:paraId="153BCAAB">
            <w:pPr>
              <w:spacing w:before="0" w:after="0"/>
              <w:ind w:left="135"/>
              <w:jc w:val="left"/>
            </w:pPr>
            <w:r>
              <w:rPr>
                <w:rFonts w:ascii="Times New Roman" w:hAnsi="Times New Roman"/>
                <w:b w:val="0"/>
                <w:i w:val="0"/>
                <w:color w:val="000000"/>
                <w:sz w:val="24"/>
              </w:rPr>
              <w:t>Проблема выбора нравственной и гражданской позиции в романе «Белая гвардия», «Мастер и Маргарита» (один роман по выбору)</w:t>
            </w:r>
          </w:p>
        </w:tc>
        <w:tc>
          <w:tcPr>
            <w:tcW w:w="802" w:type="dxa"/>
            <w:tcMar>
              <w:top w:w="50" w:type="dxa"/>
              <w:left w:w="100" w:type="dxa"/>
            </w:tcMar>
            <w:vAlign w:val="center"/>
          </w:tcPr>
          <w:p w14:paraId="5D7DF0EB">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24666814">
            <w:pPr>
              <w:spacing w:before="0" w:after="0" w:line="276" w:lineRule="auto"/>
              <w:ind w:left="135"/>
              <w:jc w:val="center"/>
            </w:pPr>
          </w:p>
        </w:tc>
        <w:tc>
          <w:tcPr>
            <w:tcW w:w="1597" w:type="dxa"/>
            <w:tcMar>
              <w:top w:w="50" w:type="dxa"/>
              <w:left w:w="100" w:type="dxa"/>
            </w:tcMar>
            <w:vAlign w:val="center"/>
          </w:tcPr>
          <w:p w14:paraId="5926D95B">
            <w:pPr>
              <w:spacing w:before="0" w:after="0" w:line="276" w:lineRule="auto"/>
              <w:ind w:left="135"/>
              <w:jc w:val="center"/>
            </w:pPr>
          </w:p>
        </w:tc>
        <w:tc>
          <w:tcPr>
            <w:tcW w:w="1128" w:type="dxa"/>
            <w:tcMar>
              <w:top w:w="50" w:type="dxa"/>
              <w:left w:w="100" w:type="dxa"/>
            </w:tcMar>
            <w:vAlign w:val="center"/>
          </w:tcPr>
          <w:p w14:paraId="4F2FB4B3">
            <w:pPr>
              <w:spacing w:before="0" w:after="0"/>
              <w:ind w:left="135"/>
              <w:jc w:val="left"/>
            </w:pPr>
          </w:p>
        </w:tc>
        <w:tc>
          <w:tcPr>
            <w:tcW w:w="1943" w:type="dxa"/>
            <w:tcMar>
              <w:top w:w="50" w:type="dxa"/>
              <w:left w:w="100" w:type="dxa"/>
            </w:tcMar>
            <w:vAlign w:val="center"/>
          </w:tcPr>
          <w:p w14:paraId="3AE2AC1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"https://m.edsoo.ru/860403c1" \h </w:instrText>
            </w:r>
            <w:r>
              <w:fldChar w:fldCharType="separate"/>
            </w:r>
            <w:r>
              <w:rPr>
                <w:rFonts w:ascii="Times New Roman" w:hAnsi="Times New Roman"/>
                <w:b w:val="0"/>
                <w:i w:val="0"/>
                <w:color w:val="0000FF"/>
                <w:sz w:val="22"/>
                <w:u w:val="single"/>
              </w:rPr>
              <w:t>https://m.edsoo.ru/860403c1</w:t>
            </w:r>
            <w:r>
              <w:rPr>
                <w:rFonts w:ascii="Times New Roman" w:hAnsi="Times New Roman"/>
                <w:b w:val="0"/>
                <w:i w:val="0"/>
                <w:color w:val="0000FF"/>
                <w:sz w:val="22"/>
                <w:u w:val="single"/>
              </w:rPr>
              <w:fldChar w:fldCharType="end"/>
            </w:r>
          </w:p>
        </w:tc>
      </w:tr>
      <w:tr w14:paraId="792BEA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66553E6A">
            <w:pPr>
              <w:spacing w:before="0" w:after="0"/>
              <w:ind w:left="0"/>
              <w:jc w:val="left"/>
            </w:pPr>
            <w:r>
              <w:rPr>
                <w:rFonts w:ascii="Times New Roman" w:hAnsi="Times New Roman"/>
                <w:b w:val="0"/>
                <w:i w:val="0"/>
                <w:color w:val="000000"/>
                <w:sz w:val="24"/>
              </w:rPr>
              <w:t>52</w:t>
            </w:r>
          </w:p>
        </w:tc>
        <w:tc>
          <w:tcPr>
            <w:tcW w:w="3285" w:type="dxa"/>
            <w:tcMar>
              <w:top w:w="50" w:type="dxa"/>
              <w:left w:w="100" w:type="dxa"/>
            </w:tcMar>
            <w:vAlign w:val="center"/>
          </w:tcPr>
          <w:p w14:paraId="52A33AD4">
            <w:pPr>
              <w:spacing w:before="0" w:after="0"/>
              <w:ind w:left="135"/>
              <w:jc w:val="left"/>
            </w:pPr>
            <w:r>
              <w:rPr>
                <w:rFonts w:ascii="Times New Roman" w:hAnsi="Times New Roman"/>
                <w:b w:val="0"/>
                <w:i w:val="0"/>
                <w:color w:val="000000"/>
                <w:sz w:val="24"/>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802" w:type="dxa"/>
            <w:tcMar>
              <w:top w:w="50" w:type="dxa"/>
              <w:left w:w="100" w:type="dxa"/>
            </w:tcMar>
            <w:vAlign w:val="center"/>
          </w:tcPr>
          <w:p w14:paraId="77B82B8B">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0EEFC55F">
            <w:pPr>
              <w:spacing w:before="0" w:after="0" w:line="276" w:lineRule="auto"/>
              <w:ind w:left="135"/>
              <w:jc w:val="center"/>
            </w:pPr>
          </w:p>
        </w:tc>
        <w:tc>
          <w:tcPr>
            <w:tcW w:w="1597" w:type="dxa"/>
            <w:tcMar>
              <w:top w:w="50" w:type="dxa"/>
              <w:left w:w="100" w:type="dxa"/>
            </w:tcMar>
            <w:vAlign w:val="center"/>
          </w:tcPr>
          <w:p w14:paraId="1C771B2A">
            <w:pPr>
              <w:spacing w:before="0" w:after="0" w:line="276" w:lineRule="auto"/>
              <w:ind w:left="135"/>
              <w:jc w:val="center"/>
            </w:pPr>
          </w:p>
        </w:tc>
        <w:tc>
          <w:tcPr>
            <w:tcW w:w="1128" w:type="dxa"/>
            <w:tcMar>
              <w:top w:w="50" w:type="dxa"/>
              <w:left w:w="100" w:type="dxa"/>
            </w:tcMar>
            <w:vAlign w:val="center"/>
          </w:tcPr>
          <w:p w14:paraId="5878CB42">
            <w:pPr>
              <w:spacing w:before="0" w:after="0"/>
              <w:ind w:left="135"/>
              <w:jc w:val="left"/>
            </w:pPr>
          </w:p>
        </w:tc>
        <w:tc>
          <w:tcPr>
            <w:tcW w:w="1943" w:type="dxa"/>
            <w:tcMar>
              <w:top w:w="50" w:type="dxa"/>
              <w:left w:w="100" w:type="dxa"/>
            </w:tcMar>
            <w:vAlign w:val="center"/>
          </w:tcPr>
          <w:p w14:paraId="6E59542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"https://m.edsoo.ru/63ce8fb9" \h </w:instrText>
            </w:r>
            <w:r>
              <w:fldChar w:fldCharType="separate"/>
            </w:r>
            <w:r>
              <w:rPr>
                <w:rFonts w:ascii="Times New Roman" w:hAnsi="Times New Roman"/>
                <w:b w:val="0"/>
                <w:i w:val="0"/>
                <w:color w:val="0000FF"/>
                <w:sz w:val="22"/>
                <w:u w:val="single"/>
              </w:rPr>
              <w:t>https://m.edsoo.ru/63ce8fb9</w:t>
            </w:r>
            <w:r>
              <w:rPr>
                <w:rFonts w:ascii="Times New Roman" w:hAnsi="Times New Roman"/>
                <w:b w:val="0"/>
                <w:i w:val="0"/>
                <w:color w:val="0000FF"/>
                <w:sz w:val="22"/>
                <w:u w:val="single"/>
              </w:rPr>
              <w:fldChar w:fldCharType="end"/>
            </w:r>
          </w:p>
        </w:tc>
      </w:tr>
      <w:tr w14:paraId="1D6C4B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0E935CFF">
            <w:pPr>
              <w:spacing w:before="0" w:after="0"/>
              <w:ind w:left="0"/>
              <w:jc w:val="left"/>
            </w:pPr>
            <w:r>
              <w:rPr>
                <w:rFonts w:ascii="Times New Roman" w:hAnsi="Times New Roman"/>
                <w:b w:val="0"/>
                <w:i w:val="0"/>
                <w:color w:val="000000"/>
                <w:sz w:val="24"/>
              </w:rPr>
              <w:t>53</w:t>
            </w:r>
          </w:p>
        </w:tc>
        <w:tc>
          <w:tcPr>
            <w:tcW w:w="3285" w:type="dxa"/>
            <w:tcMar>
              <w:top w:w="50" w:type="dxa"/>
              <w:left w:w="100" w:type="dxa"/>
            </w:tcMar>
            <w:vAlign w:val="center"/>
          </w:tcPr>
          <w:p w14:paraId="33DE8834">
            <w:pPr>
              <w:spacing w:before="0" w:after="0"/>
              <w:ind w:left="135"/>
              <w:jc w:val="left"/>
            </w:pPr>
            <w:r>
              <w:rPr>
                <w:rFonts w:ascii="Times New Roman" w:hAnsi="Times New Roman"/>
                <w:b w:val="0"/>
                <w:i w:val="0"/>
                <w:color w:val="000000"/>
                <w:sz w:val="24"/>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14:paraId="4C5EA059">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635B5259">
            <w:pPr>
              <w:spacing w:before="0" w:after="0" w:line="276" w:lineRule="auto"/>
              <w:ind w:left="135"/>
              <w:jc w:val="center"/>
            </w:pPr>
          </w:p>
        </w:tc>
        <w:tc>
          <w:tcPr>
            <w:tcW w:w="1597" w:type="dxa"/>
            <w:tcMar>
              <w:top w:w="50" w:type="dxa"/>
              <w:left w:w="100" w:type="dxa"/>
            </w:tcMar>
            <w:vAlign w:val="center"/>
          </w:tcPr>
          <w:p w14:paraId="0CFB409B">
            <w:pPr>
              <w:spacing w:before="0" w:after="0" w:line="276" w:lineRule="auto"/>
              <w:ind w:left="135"/>
              <w:jc w:val="center"/>
            </w:pPr>
          </w:p>
        </w:tc>
        <w:tc>
          <w:tcPr>
            <w:tcW w:w="1128" w:type="dxa"/>
            <w:tcMar>
              <w:top w:w="50" w:type="dxa"/>
              <w:left w:w="100" w:type="dxa"/>
            </w:tcMar>
            <w:vAlign w:val="center"/>
          </w:tcPr>
          <w:p w14:paraId="02E9B18E">
            <w:pPr>
              <w:spacing w:before="0" w:after="0"/>
              <w:ind w:left="135"/>
              <w:jc w:val="left"/>
            </w:pPr>
          </w:p>
        </w:tc>
        <w:tc>
          <w:tcPr>
            <w:tcW w:w="1943" w:type="dxa"/>
            <w:tcMar>
              <w:top w:w="50" w:type="dxa"/>
              <w:left w:w="100" w:type="dxa"/>
            </w:tcMar>
            <w:vAlign w:val="center"/>
          </w:tcPr>
          <w:p w14:paraId="36F38A1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"https://m.edsoo.ru/dd9efd3f" \h </w:instrText>
            </w:r>
            <w:r>
              <w:fldChar w:fldCharType="separate"/>
            </w:r>
            <w:r>
              <w:rPr>
                <w:rFonts w:ascii="Times New Roman" w:hAnsi="Times New Roman"/>
                <w:b w:val="0"/>
                <w:i w:val="0"/>
                <w:color w:val="0000FF"/>
                <w:sz w:val="22"/>
                <w:u w:val="single"/>
              </w:rPr>
              <w:t>https://m.edsoo.ru/dd9efd3f</w:t>
            </w:r>
            <w:r>
              <w:rPr>
                <w:rFonts w:ascii="Times New Roman" w:hAnsi="Times New Roman"/>
                <w:b w:val="0"/>
                <w:i w:val="0"/>
                <w:color w:val="0000FF"/>
                <w:sz w:val="22"/>
                <w:u w:val="single"/>
              </w:rPr>
              <w:fldChar w:fldCharType="end"/>
            </w:r>
          </w:p>
        </w:tc>
      </w:tr>
      <w:tr w14:paraId="20341C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440A28DD">
            <w:pPr>
              <w:spacing w:before="0" w:after="0"/>
              <w:ind w:left="0"/>
              <w:jc w:val="left"/>
            </w:pPr>
            <w:r>
              <w:rPr>
                <w:rFonts w:ascii="Times New Roman" w:hAnsi="Times New Roman"/>
                <w:b w:val="0"/>
                <w:i w:val="0"/>
                <w:color w:val="000000"/>
                <w:sz w:val="24"/>
              </w:rPr>
              <w:t>54</w:t>
            </w:r>
          </w:p>
        </w:tc>
        <w:tc>
          <w:tcPr>
            <w:tcW w:w="3285" w:type="dxa"/>
            <w:tcMar>
              <w:top w:w="50" w:type="dxa"/>
              <w:left w:w="100" w:type="dxa"/>
            </w:tcMar>
            <w:vAlign w:val="center"/>
          </w:tcPr>
          <w:p w14:paraId="391DF26A">
            <w:pPr>
              <w:spacing w:before="0" w:after="0"/>
              <w:ind w:left="135"/>
              <w:jc w:val="left"/>
            </w:pPr>
            <w:r>
              <w:rPr>
                <w:rFonts w:ascii="Times New Roman" w:hAnsi="Times New Roman"/>
                <w:b w:val="0"/>
                <w:i w:val="0"/>
                <w:color w:val="000000"/>
                <w:sz w:val="24"/>
              </w:rPr>
              <w:t>Картины жизни и творчества А.Платонова. Утопические идеи произведений писателя. Особый тип платоновского героя</w:t>
            </w:r>
          </w:p>
        </w:tc>
        <w:tc>
          <w:tcPr>
            <w:tcW w:w="802" w:type="dxa"/>
            <w:tcMar>
              <w:top w:w="50" w:type="dxa"/>
              <w:left w:w="100" w:type="dxa"/>
            </w:tcMar>
            <w:vAlign w:val="center"/>
          </w:tcPr>
          <w:p w14:paraId="0F3FE9F1">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408E0F2B">
            <w:pPr>
              <w:spacing w:before="0" w:after="0" w:line="276" w:lineRule="auto"/>
              <w:ind w:left="135"/>
              <w:jc w:val="center"/>
            </w:pPr>
          </w:p>
        </w:tc>
        <w:tc>
          <w:tcPr>
            <w:tcW w:w="1597" w:type="dxa"/>
            <w:tcMar>
              <w:top w:w="50" w:type="dxa"/>
              <w:left w:w="100" w:type="dxa"/>
            </w:tcMar>
            <w:vAlign w:val="center"/>
          </w:tcPr>
          <w:p w14:paraId="59646D57">
            <w:pPr>
              <w:spacing w:before="0" w:after="0" w:line="276" w:lineRule="auto"/>
              <w:ind w:left="135"/>
              <w:jc w:val="center"/>
            </w:pPr>
          </w:p>
        </w:tc>
        <w:tc>
          <w:tcPr>
            <w:tcW w:w="1128" w:type="dxa"/>
            <w:tcMar>
              <w:top w:w="50" w:type="dxa"/>
              <w:left w:w="100" w:type="dxa"/>
            </w:tcMar>
            <w:vAlign w:val="center"/>
          </w:tcPr>
          <w:p w14:paraId="0C859BD7">
            <w:pPr>
              <w:spacing w:before="0" w:after="0"/>
              <w:ind w:left="135"/>
              <w:jc w:val="left"/>
            </w:pPr>
          </w:p>
        </w:tc>
        <w:tc>
          <w:tcPr>
            <w:tcW w:w="1943" w:type="dxa"/>
            <w:tcMar>
              <w:top w:w="50" w:type="dxa"/>
              <w:left w:w="100" w:type="dxa"/>
            </w:tcMar>
            <w:vAlign w:val="center"/>
          </w:tcPr>
          <w:p w14:paraId="7B7AB67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"https://m.edsoo.ru/111c4d0a" \h </w:instrText>
            </w:r>
            <w:r>
              <w:fldChar w:fldCharType="separate"/>
            </w:r>
            <w:r>
              <w:rPr>
                <w:rFonts w:ascii="Times New Roman" w:hAnsi="Times New Roman"/>
                <w:b w:val="0"/>
                <w:i w:val="0"/>
                <w:color w:val="0000FF"/>
                <w:sz w:val="22"/>
                <w:u w:val="single"/>
              </w:rPr>
              <w:t>https://m.edsoo.ru/111c4d0a</w:t>
            </w:r>
            <w:r>
              <w:rPr>
                <w:rFonts w:ascii="Times New Roman" w:hAnsi="Times New Roman"/>
                <w:b w:val="0"/>
                <w:i w:val="0"/>
                <w:color w:val="0000FF"/>
                <w:sz w:val="22"/>
                <w:u w:val="single"/>
              </w:rPr>
              <w:fldChar w:fldCharType="end"/>
            </w:r>
          </w:p>
        </w:tc>
      </w:tr>
      <w:tr w14:paraId="168D57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443EBBF8">
            <w:pPr>
              <w:spacing w:before="0" w:after="0"/>
              <w:ind w:left="0"/>
              <w:jc w:val="left"/>
            </w:pPr>
            <w:r>
              <w:rPr>
                <w:rFonts w:ascii="Times New Roman" w:hAnsi="Times New Roman"/>
                <w:b w:val="0"/>
                <w:i w:val="0"/>
                <w:color w:val="000000"/>
                <w:sz w:val="24"/>
              </w:rPr>
              <w:t>55</w:t>
            </w:r>
          </w:p>
        </w:tc>
        <w:tc>
          <w:tcPr>
            <w:tcW w:w="3285" w:type="dxa"/>
            <w:tcMar>
              <w:top w:w="50" w:type="dxa"/>
              <w:left w:w="100" w:type="dxa"/>
            </w:tcMar>
            <w:vAlign w:val="center"/>
          </w:tcPr>
          <w:p w14:paraId="34584E51">
            <w:pPr>
              <w:spacing w:before="0" w:after="0"/>
              <w:ind w:left="135"/>
              <w:jc w:val="left"/>
            </w:pPr>
            <w:r>
              <w:rPr>
                <w:rFonts w:ascii="Times New Roman" w:hAnsi="Times New Roman"/>
                <w:b w:val="0"/>
                <w:i w:val="0"/>
                <w:color w:val="000000"/>
                <w:sz w:val="24"/>
              </w:rPr>
              <w:t>Высокий пафос и острая сатира произведений Платонова (одно произведение по выбору, например, «В прекрасном и яростном мире», «Котлован», «Возвращение» и др.). Самобытность языка и стиля писателя</w:t>
            </w:r>
          </w:p>
        </w:tc>
        <w:tc>
          <w:tcPr>
            <w:tcW w:w="802" w:type="dxa"/>
            <w:tcMar>
              <w:top w:w="50" w:type="dxa"/>
              <w:left w:w="100" w:type="dxa"/>
            </w:tcMar>
            <w:vAlign w:val="center"/>
          </w:tcPr>
          <w:p w14:paraId="433A205B">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3FE9C5C1">
            <w:pPr>
              <w:spacing w:before="0" w:after="0" w:line="276" w:lineRule="auto"/>
              <w:ind w:left="135"/>
              <w:jc w:val="center"/>
            </w:pPr>
          </w:p>
        </w:tc>
        <w:tc>
          <w:tcPr>
            <w:tcW w:w="1597" w:type="dxa"/>
            <w:tcMar>
              <w:top w:w="50" w:type="dxa"/>
              <w:left w:w="100" w:type="dxa"/>
            </w:tcMar>
            <w:vAlign w:val="center"/>
          </w:tcPr>
          <w:p w14:paraId="24D9DF28">
            <w:pPr>
              <w:spacing w:before="0" w:after="0" w:line="276" w:lineRule="auto"/>
              <w:ind w:left="135"/>
              <w:jc w:val="center"/>
            </w:pPr>
          </w:p>
        </w:tc>
        <w:tc>
          <w:tcPr>
            <w:tcW w:w="1128" w:type="dxa"/>
            <w:tcMar>
              <w:top w:w="50" w:type="dxa"/>
              <w:left w:w="100" w:type="dxa"/>
            </w:tcMar>
            <w:vAlign w:val="center"/>
          </w:tcPr>
          <w:p w14:paraId="2A9CE2EA">
            <w:pPr>
              <w:spacing w:before="0" w:after="0"/>
              <w:ind w:left="135"/>
              <w:jc w:val="left"/>
            </w:pPr>
          </w:p>
        </w:tc>
        <w:tc>
          <w:tcPr>
            <w:tcW w:w="1943" w:type="dxa"/>
            <w:tcMar>
              <w:top w:w="50" w:type="dxa"/>
              <w:left w:w="100" w:type="dxa"/>
            </w:tcMar>
            <w:vAlign w:val="center"/>
          </w:tcPr>
          <w:p w14:paraId="0180BDD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"https://m.edsoo.ru/15c7c0d1" \h </w:instrText>
            </w:r>
            <w:r>
              <w:fldChar w:fldCharType="separate"/>
            </w:r>
            <w:r>
              <w:rPr>
                <w:rFonts w:ascii="Times New Roman" w:hAnsi="Times New Roman"/>
                <w:b w:val="0"/>
                <w:i w:val="0"/>
                <w:color w:val="0000FF"/>
                <w:sz w:val="22"/>
                <w:u w:val="single"/>
              </w:rPr>
              <w:t>https://m.edsoo.ru/15c7c0d1</w:t>
            </w:r>
            <w:r>
              <w:rPr>
                <w:rFonts w:ascii="Times New Roman" w:hAnsi="Times New Roman"/>
                <w:b w:val="0"/>
                <w:i w:val="0"/>
                <w:color w:val="0000FF"/>
                <w:sz w:val="22"/>
                <w:u w:val="single"/>
              </w:rPr>
              <w:fldChar w:fldCharType="end"/>
            </w:r>
          </w:p>
        </w:tc>
      </w:tr>
      <w:tr w14:paraId="4075DC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33D4474B">
            <w:pPr>
              <w:spacing w:before="0" w:after="0"/>
              <w:ind w:left="0"/>
              <w:jc w:val="left"/>
            </w:pPr>
            <w:r>
              <w:rPr>
                <w:rFonts w:ascii="Times New Roman" w:hAnsi="Times New Roman"/>
                <w:b w:val="0"/>
                <w:i w:val="0"/>
                <w:color w:val="000000"/>
                <w:sz w:val="24"/>
              </w:rPr>
              <w:t>56</w:t>
            </w:r>
          </w:p>
        </w:tc>
        <w:tc>
          <w:tcPr>
            <w:tcW w:w="3285" w:type="dxa"/>
            <w:tcMar>
              <w:top w:w="50" w:type="dxa"/>
              <w:left w:w="100" w:type="dxa"/>
            </w:tcMar>
            <w:vAlign w:val="center"/>
          </w:tcPr>
          <w:p w14:paraId="2CED0B93">
            <w:pPr>
              <w:spacing w:before="0" w:after="0"/>
              <w:ind w:left="135"/>
              <w:jc w:val="left"/>
            </w:pPr>
            <w:r>
              <w:rPr>
                <w:rFonts w:ascii="Times New Roman" w:hAnsi="Times New Roman"/>
                <w:b w:val="0"/>
                <w:i w:val="0"/>
                <w:color w:val="000000"/>
                <w:sz w:val="24"/>
              </w:rPr>
              <w:t>Страницы жизни и творчества 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14:paraId="1559CDFA">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1BABB0B2">
            <w:pPr>
              <w:spacing w:before="0" w:after="0" w:line="276" w:lineRule="auto"/>
              <w:ind w:left="135"/>
              <w:jc w:val="center"/>
            </w:pPr>
          </w:p>
        </w:tc>
        <w:tc>
          <w:tcPr>
            <w:tcW w:w="1597" w:type="dxa"/>
            <w:tcMar>
              <w:top w:w="50" w:type="dxa"/>
              <w:left w:w="100" w:type="dxa"/>
            </w:tcMar>
            <w:vAlign w:val="center"/>
          </w:tcPr>
          <w:p w14:paraId="40BD6FE1">
            <w:pPr>
              <w:spacing w:before="0" w:after="0" w:line="276" w:lineRule="auto"/>
              <w:ind w:left="135"/>
              <w:jc w:val="center"/>
            </w:pPr>
          </w:p>
        </w:tc>
        <w:tc>
          <w:tcPr>
            <w:tcW w:w="1128" w:type="dxa"/>
            <w:tcMar>
              <w:top w:w="50" w:type="dxa"/>
              <w:left w:w="100" w:type="dxa"/>
            </w:tcMar>
            <w:vAlign w:val="center"/>
          </w:tcPr>
          <w:p w14:paraId="1FDB3AFE">
            <w:pPr>
              <w:spacing w:before="0" w:after="0"/>
              <w:ind w:left="135"/>
              <w:jc w:val="left"/>
            </w:pPr>
          </w:p>
        </w:tc>
        <w:tc>
          <w:tcPr>
            <w:tcW w:w="1943" w:type="dxa"/>
            <w:tcMar>
              <w:top w:w="50" w:type="dxa"/>
              <w:left w:w="100" w:type="dxa"/>
            </w:tcMar>
            <w:vAlign w:val="center"/>
          </w:tcPr>
          <w:p w14:paraId="55E33B2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"https://m.edsoo.ru/3d2cc5fb" \h </w:instrText>
            </w:r>
            <w:r>
              <w:fldChar w:fldCharType="separate"/>
            </w:r>
            <w:r>
              <w:rPr>
                <w:rFonts w:ascii="Times New Roman" w:hAnsi="Times New Roman"/>
                <w:b w:val="0"/>
                <w:i w:val="0"/>
                <w:color w:val="0000FF"/>
                <w:sz w:val="22"/>
                <w:u w:val="single"/>
              </w:rPr>
              <w:t>https://m.edsoo.ru/3d2cc5fb</w:t>
            </w:r>
            <w:r>
              <w:rPr>
                <w:rFonts w:ascii="Times New Roman" w:hAnsi="Times New Roman"/>
                <w:b w:val="0"/>
                <w:i w:val="0"/>
                <w:color w:val="0000FF"/>
                <w:sz w:val="22"/>
                <w:u w:val="single"/>
              </w:rPr>
              <w:fldChar w:fldCharType="end"/>
            </w:r>
          </w:p>
        </w:tc>
      </w:tr>
      <w:tr w14:paraId="0B1E05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4CC2552E">
            <w:pPr>
              <w:spacing w:before="0" w:after="0"/>
              <w:ind w:left="0"/>
              <w:jc w:val="left"/>
            </w:pPr>
            <w:r>
              <w:rPr>
                <w:rFonts w:ascii="Times New Roman" w:hAnsi="Times New Roman"/>
                <w:b w:val="0"/>
                <w:i w:val="0"/>
                <w:color w:val="000000"/>
                <w:sz w:val="24"/>
              </w:rPr>
              <w:t>57</w:t>
            </w:r>
          </w:p>
        </w:tc>
        <w:tc>
          <w:tcPr>
            <w:tcW w:w="3285" w:type="dxa"/>
            <w:tcMar>
              <w:top w:w="50" w:type="dxa"/>
              <w:left w:w="100" w:type="dxa"/>
            </w:tcMar>
            <w:vAlign w:val="center"/>
          </w:tcPr>
          <w:p w14:paraId="5DDAD3C5">
            <w:pPr>
              <w:spacing w:before="0" w:after="0"/>
              <w:ind w:left="135"/>
              <w:jc w:val="left"/>
            </w:pPr>
            <w:r>
              <w:rPr>
                <w:rFonts w:ascii="Times New Roman" w:hAnsi="Times New Roman"/>
                <w:b w:val="0"/>
                <w:i w:val="0"/>
                <w:color w:val="000000"/>
                <w:sz w:val="24"/>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802" w:type="dxa"/>
            <w:tcMar>
              <w:top w:w="50" w:type="dxa"/>
              <w:left w:w="100" w:type="dxa"/>
            </w:tcMar>
            <w:vAlign w:val="center"/>
          </w:tcPr>
          <w:p w14:paraId="6A8A46F9">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7478F1F5">
            <w:pPr>
              <w:spacing w:before="0" w:after="0" w:line="276" w:lineRule="auto"/>
              <w:ind w:left="135"/>
              <w:jc w:val="center"/>
            </w:pPr>
          </w:p>
        </w:tc>
        <w:tc>
          <w:tcPr>
            <w:tcW w:w="1597" w:type="dxa"/>
            <w:tcMar>
              <w:top w:w="50" w:type="dxa"/>
              <w:left w:w="100" w:type="dxa"/>
            </w:tcMar>
            <w:vAlign w:val="center"/>
          </w:tcPr>
          <w:p w14:paraId="5B0FF046">
            <w:pPr>
              <w:spacing w:before="0" w:after="0" w:line="276" w:lineRule="auto"/>
              <w:ind w:left="135"/>
              <w:jc w:val="center"/>
            </w:pPr>
          </w:p>
        </w:tc>
        <w:tc>
          <w:tcPr>
            <w:tcW w:w="1128" w:type="dxa"/>
            <w:tcMar>
              <w:top w:w="50" w:type="dxa"/>
              <w:left w:w="100" w:type="dxa"/>
            </w:tcMar>
            <w:vAlign w:val="center"/>
          </w:tcPr>
          <w:p w14:paraId="19AEF8FD">
            <w:pPr>
              <w:spacing w:before="0" w:after="0"/>
              <w:ind w:left="135"/>
              <w:jc w:val="left"/>
            </w:pPr>
          </w:p>
        </w:tc>
        <w:tc>
          <w:tcPr>
            <w:tcW w:w="1943" w:type="dxa"/>
            <w:tcMar>
              <w:top w:w="50" w:type="dxa"/>
              <w:left w:w="100" w:type="dxa"/>
            </w:tcMar>
            <w:vAlign w:val="center"/>
          </w:tcPr>
          <w:p w14:paraId="22C08DB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"https://m.edsoo.ru/db2e52d0" \h </w:instrText>
            </w:r>
            <w:r>
              <w:fldChar w:fldCharType="separate"/>
            </w:r>
            <w:r>
              <w:rPr>
                <w:rFonts w:ascii="Times New Roman" w:hAnsi="Times New Roman"/>
                <w:b w:val="0"/>
                <w:i w:val="0"/>
                <w:color w:val="0000FF"/>
                <w:sz w:val="22"/>
                <w:u w:val="single"/>
              </w:rPr>
              <w:t>https://m.edsoo.ru/db2e52d0</w:t>
            </w:r>
            <w:r>
              <w:rPr>
                <w:rFonts w:ascii="Times New Roman" w:hAnsi="Times New Roman"/>
                <w:b w:val="0"/>
                <w:i w:val="0"/>
                <w:color w:val="0000FF"/>
                <w:sz w:val="22"/>
                <w:u w:val="single"/>
              </w:rPr>
              <w:fldChar w:fldCharType="end"/>
            </w:r>
          </w:p>
        </w:tc>
      </w:tr>
      <w:tr w14:paraId="6424C3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7D1A1406">
            <w:pPr>
              <w:spacing w:before="0" w:after="0"/>
              <w:ind w:left="0"/>
              <w:jc w:val="left"/>
            </w:pPr>
            <w:r>
              <w:rPr>
                <w:rFonts w:ascii="Times New Roman" w:hAnsi="Times New Roman"/>
                <w:b w:val="0"/>
                <w:i w:val="0"/>
                <w:color w:val="000000"/>
                <w:sz w:val="24"/>
              </w:rPr>
              <w:t>58</w:t>
            </w:r>
          </w:p>
        </w:tc>
        <w:tc>
          <w:tcPr>
            <w:tcW w:w="3285" w:type="dxa"/>
            <w:tcMar>
              <w:top w:w="50" w:type="dxa"/>
              <w:left w:w="100" w:type="dxa"/>
            </w:tcMar>
            <w:vAlign w:val="center"/>
          </w:tcPr>
          <w:p w14:paraId="1BDC5364">
            <w:pPr>
              <w:spacing w:before="0" w:after="0"/>
              <w:ind w:left="135"/>
              <w:jc w:val="left"/>
            </w:pPr>
            <w:r>
              <w:rPr>
                <w:rFonts w:ascii="Times New Roman" w:hAnsi="Times New Roman"/>
                <w:b w:val="0"/>
                <w:i w:val="0"/>
                <w:color w:val="000000"/>
                <w:sz w:val="24"/>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14:paraId="3F57BFB3">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15A38CFF">
            <w:pPr>
              <w:spacing w:before="0" w:after="0" w:line="276" w:lineRule="auto"/>
              <w:ind w:left="135"/>
              <w:jc w:val="center"/>
            </w:pPr>
          </w:p>
        </w:tc>
        <w:tc>
          <w:tcPr>
            <w:tcW w:w="1597" w:type="dxa"/>
            <w:tcMar>
              <w:top w:w="50" w:type="dxa"/>
              <w:left w:w="100" w:type="dxa"/>
            </w:tcMar>
            <w:vAlign w:val="center"/>
          </w:tcPr>
          <w:p w14:paraId="4DB5D54A">
            <w:pPr>
              <w:spacing w:before="0" w:after="0" w:line="276" w:lineRule="auto"/>
              <w:ind w:left="135"/>
              <w:jc w:val="center"/>
            </w:pPr>
          </w:p>
        </w:tc>
        <w:tc>
          <w:tcPr>
            <w:tcW w:w="1128" w:type="dxa"/>
            <w:tcMar>
              <w:top w:w="50" w:type="dxa"/>
              <w:left w:w="100" w:type="dxa"/>
            </w:tcMar>
            <w:vAlign w:val="center"/>
          </w:tcPr>
          <w:p w14:paraId="4FC8BAA8">
            <w:pPr>
              <w:spacing w:before="0" w:after="0"/>
              <w:ind w:left="135"/>
              <w:jc w:val="left"/>
            </w:pPr>
          </w:p>
        </w:tc>
        <w:tc>
          <w:tcPr>
            <w:tcW w:w="1943" w:type="dxa"/>
            <w:tcMar>
              <w:top w:w="50" w:type="dxa"/>
              <w:left w:w="100" w:type="dxa"/>
            </w:tcMar>
            <w:vAlign w:val="center"/>
          </w:tcPr>
          <w:p w14:paraId="5059B75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"https://m.edsoo.ru/08e859b2" \h </w:instrText>
            </w:r>
            <w:r>
              <w:fldChar w:fldCharType="separate"/>
            </w:r>
            <w:r>
              <w:rPr>
                <w:rFonts w:ascii="Times New Roman" w:hAnsi="Times New Roman"/>
                <w:b w:val="0"/>
                <w:i w:val="0"/>
                <w:color w:val="0000FF"/>
                <w:sz w:val="22"/>
                <w:u w:val="single"/>
              </w:rPr>
              <w:t>https://m.edsoo.ru/08e859b2</w:t>
            </w:r>
            <w:r>
              <w:rPr>
                <w:rFonts w:ascii="Times New Roman" w:hAnsi="Times New Roman"/>
                <w:b w:val="0"/>
                <w:i w:val="0"/>
                <w:color w:val="0000FF"/>
                <w:sz w:val="22"/>
                <w:u w:val="single"/>
              </w:rPr>
              <w:fldChar w:fldCharType="end"/>
            </w:r>
          </w:p>
        </w:tc>
      </w:tr>
      <w:tr w14:paraId="0A5458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0405B17B">
            <w:pPr>
              <w:spacing w:before="0" w:after="0"/>
              <w:ind w:left="0"/>
              <w:jc w:val="left"/>
            </w:pPr>
            <w:r>
              <w:rPr>
                <w:rFonts w:ascii="Times New Roman" w:hAnsi="Times New Roman"/>
                <w:b w:val="0"/>
                <w:i w:val="0"/>
                <w:color w:val="000000"/>
                <w:sz w:val="24"/>
              </w:rPr>
              <w:t>59</w:t>
            </w:r>
          </w:p>
        </w:tc>
        <w:tc>
          <w:tcPr>
            <w:tcW w:w="3285" w:type="dxa"/>
            <w:tcMar>
              <w:top w:w="50" w:type="dxa"/>
              <w:left w:w="100" w:type="dxa"/>
            </w:tcMar>
            <w:vAlign w:val="center"/>
          </w:tcPr>
          <w:p w14:paraId="1E560FFE">
            <w:pPr>
              <w:spacing w:before="0" w:after="0"/>
              <w:ind w:left="135"/>
              <w:jc w:val="left"/>
            </w:pPr>
            <w:r>
              <w:rPr>
                <w:rFonts w:ascii="Times New Roman" w:hAnsi="Times New Roman"/>
                <w:b w:val="0"/>
                <w:i w:val="0"/>
                <w:color w:val="000000"/>
                <w:sz w:val="24"/>
              </w:rPr>
              <w:t>Тема Великой Отечественной войны в прозе (обзор). Человек на войне</w:t>
            </w:r>
          </w:p>
        </w:tc>
        <w:tc>
          <w:tcPr>
            <w:tcW w:w="802" w:type="dxa"/>
            <w:tcMar>
              <w:top w:w="50" w:type="dxa"/>
              <w:left w:w="100" w:type="dxa"/>
            </w:tcMar>
            <w:vAlign w:val="center"/>
          </w:tcPr>
          <w:p w14:paraId="0ABA36A9">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55A25144">
            <w:pPr>
              <w:spacing w:before="0" w:after="0" w:line="276" w:lineRule="auto"/>
              <w:ind w:left="135"/>
              <w:jc w:val="center"/>
            </w:pPr>
          </w:p>
        </w:tc>
        <w:tc>
          <w:tcPr>
            <w:tcW w:w="1597" w:type="dxa"/>
            <w:tcMar>
              <w:top w:w="50" w:type="dxa"/>
              <w:left w:w="100" w:type="dxa"/>
            </w:tcMar>
            <w:vAlign w:val="center"/>
          </w:tcPr>
          <w:p w14:paraId="10119599">
            <w:pPr>
              <w:spacing w:before="0" w:after="0" w:line="276" w:lineRule="auto"/>
              <w:ind w:left="135"/>
              <w:jc w:val="center"/>
            </w:pPr>
          </w:p>
        </w:tc>
        <w:tc>
          <w:tcPr>
            <w:tcW w:w="1128" w:type="dxa"/>
            <w:tcMar>
              <w:top w:w="50" w:type="dxa"/>
              <w:left w:w="100" w:type="dxa"/>
            </w:tcMar>
            <w:vAlign w:val="center"/>
          </w:tcPr>
          <w:p w14:paraId="746359D4">
            <w:pPr>
              <w:spacing w:before="0" w:after="0"/>
              <w:ind w:left="135"/>
              <w:jc w:val="left"/>
            </w:pPr>
          </w:p>
        </w:tc>
        <w:tc>
          <w:tcPr>
            <w:tcW w:w="1943" w:type="dxa"/>
            <w:tcMar>
              <w:top w:w="50" w:type="dxa"/>
              <w:left w:w="100" w:type="dxa"/>
            </w:tcMar>
            <w:vAlign w:val="center"/>
          </w:tcPr>
          <w:p w14:paraId="0A0AD9C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"https://m.edsoo.ru/a099e7e7" \h </w:instrText>
            </w:r>
            <w:r>
              <w:fldChar w:fldCharType="separate"/>
            </w:r>
            <w:r>
              <w:rPr>
                <w:rFonts w:ascii="Times New Roman" w:hAnsi="Times New Roman"/>
                <w:b w:val="0"/>
                <w:i w:val="0"/>
                <w:color w:val="0000FF"/>
                <w:sz w:val="22"/>
                <w:u w:val="single"/>
              </w:rPr>
              <w:t>https://m.edsoo.ru/a099e7e7</w:t>
            </w:r>
            <w:r>
              <w:rPr>
                <w:rFonts w:ascii="Times New Roman" w:hAnsi="Times New Roman"/>
                <w:b w:val="0"/>
                <w:i w:val="0"/>
                <w:color w:val="0000FF"/>
                <w:sz w:val="22"/>
                <w:u w:val="single"/>
              </w:rPr>
              <w:fldChar w:fldCharType="end"/>
            </w:r>
          </w:p>
        </w:tc>
      </w:tr>
      <w:tr w14:paraId="6FF72F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24063ECB">
            <w:pPr>
              <w:spacing w:before="0" w:after="0"/>
              <w:ind w:left="0"/>
              <w:jc w:val="left"/>
            </w:pPr>
            <w:r>
              <w:rPr>
                <w:rFonts w:ascii="Times New Roman" w:hAnsi="Times New Roman"/>
                <w:b w:val="0"/>
                <w:i w:val="0"/>
                <w:color w:val="000000"/>
                <w:sz w:val="24"/>
              </w:rPr>
              <w:t>60</w:t>
            </w:r>
          </w:p>
        </w:tc>
        <w:tc>
          <w:tcPr>
            <w:tcW w:w="3285" w:type="dxa"/>
            <w:tcMar>
              <w:top w:w="50" w:type="dxa"/>
              <w:left w:w="100" w:type="dxa"/>
            </w:tcMar>
            <w:vAlign w:val="center"/>
          </w:tcPr>
          <w:p w14:paraId="70C9DDA7">
            <w:pPr>
              <w:spacing w:before="0" w:after="0"/>
              <w:ind w:left="135"/>
              <w:jc w:val="left"/>
            </w:pPr>
            <w:r>
              <w:rPr>
                <w:rFonts w:ascii="Times New Roman" w:hAnsi="Times New Roman"/>
                <w:b w:val="0"/>
                <w:i w:val="0"/>
                <w:color w:val="000000"/>
                <w:sz w:val="24"/>
              </w:rPr>
              <w:t>Историческая правда художественных произведений о Великой Отечественной войне. Своеобразие «лейтенантской» прозы</w:t>
            </w:r>
          </w:p>
        </w:tc>
        <w:tc>
          <w:tcPr>
            <w:tcW w:w="802" w:type="dxa"/>
            <w:tcMar>
              <w:top w:w="50" w:type="dxa"/>
              <w:left w:w="100" w:type="dxa"/>
            </w:tcMar>
            <w:vAlign w:val="center"/>
          </w:tcPr>
          <w:p w14:paraId="35B07274">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5BBFD33A">
            <w:pPr>
              <w:spacing w:before="0" w:after="0" w:line="276" w:lineRule="auto"/>
              <w:ind w:left="135"/>
              <w:jc w:val="center"/>
            </w:pPr>
          </w:p>
        </w:tc>
        <w:tc>
          <w:tcPr>
            <w:tcW w:w="1597" w:type="dxa"/>
            <w:tcMar>
              <w:top w:w="50" w:type="dxa"/>
              <w:left w:w="100" w:type="dxa"/>
            </w:tcMar>
            <w:vAlign w:val="center"/>
          </w:tcPr>
          <w:p w14:paraId="6735A63D">
            <w:pPr>
              <w:spacing w:before="0" w:after="0" w:line="276" w:lineRule="auto"/>
              <w:ind w:left="135"/>
              <w:jc w:val="center"/>
            </w:pPr>
          </w:p>
        </w:tc>
        <w:tc>
          <w:tcPr>
            <w:tcW w:w="1128" w:type="dxa"/>
            <w:tcMar>
              <w:top w:w="50" w:type="dxa"/>
              <w:left w:w="100" w:type="dxa"/>
            </w:tcMar>
            <w:vAlign w:val="center"/>
          </w:tcPr>
          <w:p w14:paraId="0C11976A">
            <w:pPr>
              <w:spacing w:before="0" w:after="0"/>
              <w:ind w:left="135"/>
              <w:jc w:val="left"/>
            </w:pPr>
          </w:p>
        </w:tc>
        <w:tc>
          <w:tcPr>
            <w:tcW w:w="1943" w:type="dxa"/>
            <w:tcMar>
              <w:top w:w="50" w:type="dxa"/>
              <w:left w:w="100" w:type="dxa"/>
            </w:tcMar>
            <w:vAlign w:val="center"/>
          </w:tcPr>
          <w:p w14:paraId="7407BD6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"https://m.edsoo.ru/a6067eaf" \h </w:instrText>
            </w:r>
            <w:r>
              <w:fldChar w:fldCharType="separate"/>
            </w:r>
            <w:r>
              <w:rPr>
                <w:rFonts w:ascii="Times New Roman" w:hAnsi="Times New Roman"/>
                <w:b w:val="0"/>
                <w:i w:val="0"/>
                <w:color w:val="0000FF"/>
                <w:sz w:val="22"/>
                <w:u w:val="single"/>
              </w:rPr>
              <w:t>https://m.edsoo.ru/a6067eaf</w:t>
            </w:r>
            <w:r>
              <w:rPr>
                <w:rFonts w:ascii="Times New Roman" w:hAnsi="Times New Roman"/>
                <w:b w:val="0"/>
                <w:i w:val="0"/>
                <w:color w:val="0000FF"/>
                <w:sz w:val="22"/>
                <w:u w:val="single"/>
              </w:rPr>
              <w:fldChar w:fldCharType="end"/>
            </w:r>
          </w:p>
        </w:tc>
      </w:tr>
      <w:tr w14:paraId="604273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2F0779C4">
            <w:pPr>
              <w:spacing w:before="0" w:after="0"/>
              <w:ind w:left="0"/>
              <w:jc w:val="left"/>
            </w:pPr>
            <w:r>
              <w:rPr>
                <w:rFonts w:ascii="Times New Roman" w:hAnsi="Times New Roman"/>
                <w:b w:val="0"/>
                <w:i w:val="0"/>
                <w:color w:val="000000"/>
                <w:sz w:val="24"/>
              </w:rPr>
              <w:t>61</w:t>
            </w:r>
          </w:p>
        </w:tc>
        <w:tc>
          <w:tcPr>
            <w:tcW w:w="3285" w:type="dxa"/>
            <w:tcMar>
              <w:top w:w="50" w:type="dxa"/>
              <w:left w:w="100" w:type="dxa"/>
            </w:tcMar>
            <w:vAlign w:val="center"/>
          </w:tcPr>
          <w:p w14:paraId="782B4503">
            <w:pPr>
              <w:spacing w:before="0" w:after="0"/>
              <w:ind w:left="135"/>
              <w:jc w:val="left"/>
            </w:pPr>
            <w:r>
              <w:rPr>
                <w:rFonts w:ascii="Times New Roman" w:hAnsi="Times New Roman"/>
                <w:b w:val="0"/>
                <w:i w:val="0"/>
                <w:color w:val="000000"/>
                <w:sz w:val="24"/>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14:paraId="2A7FFDDC">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6715F814">
            <w:pPr>
              <w:spacing w:before="0" w:after="0" w:line="276" w:lineRule="auto"/>
              <w:ind w:left="135"/>
              <w:jc w:val="center"/>
            </w:pPr>
          </w:p>
        </w:tc>
        <w:tc>
          <w:tcPr>
            <w:tcW w:w="1597" w:type="dxa"/>
            <w:tcMar>
              <w:top w:w="50" w:type="dxa"/>
              <w:left w:w="100" w:type="dxa"/>
            </w:tcMar>
            <w:vAlign w:val="center"/>
          </w:tcPr>
          <w:p w14:paraId="1CFE0669">
            <w:pPr>
              <w:spacing w:before="0" w:after="0" w:line="276" w:lineRule="auto"/>
              <w:ind w:left="135"/>
              <w:jc w:val="center"/>
            </w:pPr>
          </w:p>
        </w:tc>
        <w:tc>
          <w:tcPr>
            <w:tcW w:w="1128" w:type="dxa"/>
            <w:tcMar>
              <w:top w:w="50" w:type="dxa"/>
              <w:left w:w="100" w:type="dxa"/>
            </w:tcMar>
            <w:vAlign w:val="center"/>
          </w:tcPr>
          <w:p w14:paraId="7109E9F1">
            <w:pPr>
              <w:spacing w:before="0" w:after="0"/>
              <w:ind w:left="135"/>
              <w:jc w:val="left"/>
            </w:pPr>
          </w:p>
        </w:tc>
        <w:tc>
          <w:tcPr>
            <w:tcW w:w="1943" w:type="dxa"/>
            <w:tcMar>
              <w:top w:w="50" w:type="dxa"/>
              <w:left w:w="100" w:type="dxa"/>
            </w:tcMar>
            <w:vAlign w:val="center"/>
          </w:tcPr>
          <w:p w14:paraId="30DE064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"https://m.edsoo.ru/2b980c33" \h </w:instrText>
            </w:r>
            <w:r>
              <w:fldChar w:fldCharType="separate"/>
            </w:r>
            <w:r>
              <w:rPr>
                <w:rFonts w:ascii="Times New Roman" w:hAnsi="Times New Roman"/>
                <w:b w:val="0"/>
                <w:i w:val="0"/>
                <w:color w:val="0000FF"/>
                <w:sz w:val="22"/>
                <w:u w:val="single"/>
              </w:rPr>
              <w:t>https://m.edsoo.ru/2b980c33</w:t>
            </w:r>
            <w:r>
              <w:rPr>
                <w:rFonts w:ascii="Times New Roman" w:hAnsi="Times New Roman"/>
                <w:b w:val="0"/>
                <w:i w:val="0"/>
                <w:color w:val="0000FF"/>
                <w:sz w:val="22"/>
                <w:u w:val="single"/>
              </w:rPr>
              <w:fldChar w:fldCharType="end"/>
            </w:r>
          </w:p>
        </w:tc>
      </w:tr>
      <w:tr w14:paraId="3C72B3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1BF1C4B1">
            <w:pPr>
              <w:spacing w:before="0" w:after="0"/>
              <w:ind w:left="0"/>
              <w:jc w:val="left"/>
            </w:pPr>
            <w:r>
              <w:rPr>
                <w:rFonts w:ascii="Times New Roman" w:hAnsi="Times New Roman"/>
                <w:b w:val="0"/>
                <w:i w:val="0"/>
                <w:color w:val="000000"/>
                <w:sz w:val="24"/>
              </w:rPr>
              <w:t>62</w:t>
            </w:r>
          </w:p>
        </w:tc>
        <w:tc>
          <w:tcPr>
            <w:tcW w:w="3285" w:type="dxa"/>
            <w:tcMar>
              <w:top w:w="50" w:type="dxa"/>
              <w:left w:w="100" w:type="dxa"/>
            </w:tcMar>
            <w:vAlign w:val="center"/>
          </w:tcPr>
          <w:p w14:paraId="61A13195">
            <w:pPr>
              <w:spacing w:before="0" w:after="0"/>
              <w:ind w:left="135"/>
              <w:jc w:val="left"/>
            </w:pPr>
            <w:r>
              <w:rPr>
                <w:rFonts w:ascii="Times New Roman" w:hAnsi="Times New Roman"/>
                <w:b w:val="0"/>
                <w:i w:val="0"/>
                <w:color w:val="000000"/>
                <w:sz w:val="24"/>
              </w:rPr>
              <w:t>Страницы жизни и творчества А.А.Фадеева. История создания романа «Молодая гвардия». Жизненная правда и художественный вымысел</w:t>
            </w:r>
          </w:p>
        </w:tc>
        <w:tc>
          <w:tcPr>
            <w:tcW w:w="802" w:type="dxa"/>
            <w:tcMar>
              <w:top w:w="50" w:type="dxa"/>
              <w:left w:w="100" w:type="dxa"/>
            </w:tcMar>
            <w:vAlign w:val="center"/>
          </w:tcPr>
          <w:p w14:paraId="389FBEA3">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6F62270E">
            <w:pPr>
              <w:spacing w:before="0" w:after="0" w:line="276" w:lineRule="auto"/>
              <w:ind w:left="135"/>
              <w:jc w:val="center"/>
            </w:pPr>
          </w:p>
        </w:tc>
        <w:tc>
          <w:tcPr>
            <w:tcW w:w="1597" w:type="dxa"/>
            <w:tcMar>
              <w:top w:w="50" w:type="dxa"/>
              <w:left w:w="100" w:type="dxa"/>
            </w:tcMar>
            <w:vAlign w:val="center"/>
          </w:tcPr>
          <w:p w14:paraId="489FC778">
            <w:pPr>
              <w:spacing w:before="0" w:after="0" w:line="276" w:lineRule="auto"/>
              <w:ind w:left="135"/>
              <w:jc w:val="center"/>
            </w:pPr>
          </w:p>
        </w:tc>
        <w:tc>
          <w:tcPr>
            <w:tcW w:w="1128" w:type="dxa"/>
            <w:tcMar>
              <w:top w:w="50" w:type="dxa"/>
              <w:left w:w="100" w:type="dxa"/>
            </w:tcMar>
            <w:vAlign w:val="center"/>
          </w:tcPr>
          <w:p w14:paraId="78B18730">
            <w:pPr>
              <w:spacing w:before="0" w:after="0"/>
              <w:ind w:left="135"/>
              <w:jc w:val="left"/>
            </w:pPr>
          </w:p>
        </w:tc>
        <w:tc>
          <w:tcPr>
            <w:tcW w:w="1943" w:type="dxa"/>
            <w:tcMar>
              <w:top w:w="50" w:type="dxa"/>
              <w:left w:w="100" w:type="dxa"/>
            </w:tcMar>
            <w:vAlign w:val="center"/>
          </w:tcPr>
          <w:p w14:paraId="2041BCE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"https://m.edsoo.ru/b60d6962" \h </w:instrText>
            </w:r>
            <w:r>
              <w:fldChar w:fldCharType="separate"/>
            </w:r>
            <w:r>
              <w:rPr>
                <w:rFonts w:ascii="Times New Roman" w:hAnsi="Times New Roman"/>
                <w:b w:val="0"/>
                <w:i w:val="0"/>
                <w:color w:val="0000FF"/>
                <w:sz w:val="22"/>
                <w:u w:val="single"/>
              </w:rPr>
              <w:t>https://m.edsoo.ru/b60d6962</w:t>
            </w:r>
            <w:r>
              <w:rPr>
                <w:rFonts w:ascii="Times New Roman" w:hAnsi="Times New Roman"/>
                <w:b w:val="0"/>
                <w:i w:val="0"/>
                <w:color w:val="0000FF"/>
                <w:sz w:val="22"/>
                <w:u w:val="single"/>
              </w:rPr>
              <w:fldChar w:fldCharType="end"/>
            </w:r>
          </w:p>
        </w:tc>
      </w:tr>
      <w:tr w14:paraId="2B9B76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225CD734">
            <w:pPr>
              <w:spacing w:before="0" w:after="0"/>
              <w:ind w:left="0"/>
              <w:jc w:val="left"/>
            </w:pPr>
            <w:r>
              <w:rPr>
                <w:rFonts w:ascii="Times New Roman" w:hAnsi="Times New Roman"/>
                <w:b w:val="0"/>
                <w:i w:val="0"/>
                <w:color w:val="000000"/>
                <w:sz w:val="24"/>
              </w:rPr>
              <w:t>63</w:t>
            </w:r>
          </w:p>
        </w:tc>
        <w:tc>
          <w:tcPr>
            <w:tcW w:w="3285" w:type="dxa"/>
            <w:tcMar>
              <w:top w:w="50" w:type="dxa"/>
              <w:left w:w="100" w:type="dxa"/>
            </w:tcMar>
            <w:vAlign w:val="center"/>
          </w:tcPr>
          <w:p w14:paraId="6D6474BC">
            <w:pPr>
              <w:spacing w:before="0" w:after="0"/>
              <w:ind w:left="135"/>
              <w:jc w:val="left"/>
            </w:pPr>
            <w:r>
              <w:rPr>
                <w:rFonts w:ascii="Times New Roman" w:hAnsi="Times New Roman"/>
                <w:b w:val="0"/>
                <w:i w:val="0"/>
                <w:color w:val="000000"/>
                <w:sz w:val="24"/>
              </w:rPr>
              <w:t>Система образов в романе «Молодая гвардия». Героизм и мужество молодогвардейцев</w:t>
            </w:r>
          </w:p>
        </w:tc>
        <w:tc>
          <w:tcPr>
            <w:tcW w:w="802" w:type="dxa"/>
            <w:tcMar>
              <w:top w:w="50" w:type="dxa"/>
              <w:left w:w="100" w:type="dxa"/>
            </w:tcMar>
            <w:vAlign w:val="center"/>
          </w:tcPr>
          <w:p w14:paraId="6469DF55">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194DBFDD">
            <w:pPr>
              <w:spacing w:before="0" w:after="0" w:line="276" w:lineRule="auto"/>
              <w:ind w:left="135"/>
              <w:jc w:val="center"/>
            </w:pPr>
          </w:p>
        </w:tc>
        <w:tc>
          <w:tcPr>
            <w:tcW w:w="1597" w:type="dxa"/>
            <w:tcMar>
              <w:top w:w="50" w:type="dxa"/>
              <w:left w:w="100" w:type="dxa"/>
            </w:tcMar>
            <w:vAlign w:val="center"/>
          </w:tcPr>
          <w:p w14:paraId="07678EE3">
            <w:pPr>
              <w:spacing w:before="0" w:after="0" w:line="276" w:lineRule="auto"/>
              <w:ind w:left="135"/>
              <w:jc w:val="center"/>
            </w:pPr>
          </w:p>
        </w:tc>
        <w:tc>
          <w:tcPr>
            <w:tcW w:w="1128" w:type="dxa"/>
            <w:tcMar>
              <w:top w:w="50" w:type="dxa"/>
              <w:left w:w="100" w:type="dxa"/>
            </w:tcMar>
            <w:vAlign w:val="center"/>
          </w:tcPr>
          <w:p w14:paraId="003E3D71">
            <w:pPr>
              <w:spacing w:before="0" w:after="0"/>
              <w:ind w:left="135"/>
              <w:jc w:val="left"/>
            </w:pPr>
          </w:p>
        </w:tc>
        <w:tc>
          <w:tcPr>
            <w:tcW w:w="1943" w:type="dxa"/>
            <w:tcMar>
              <w:top w:w="50" w:type="dxa"/>
              <w:left w:w="100" w:type="dxa"/>
            </w:tcMar>
            <w:vAlign w:val="center"/>
          </w:tcPr>
          <w:p w14:paraId="257A8BC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"https://m.edsoo.ru/34b4e709" \h </w:instrText>
            </w:r>
            <w:r>
              <w:fldChar w:fldCharType="separate"/>
            </w:r>
            <w:r>
              <w:rPr>
                <w:rFonts w:ascii="Times New Roman" w:hAnsi="Times New Roman"/>
                <w:b w:val="0"/>
                <w:i w:val="0"/>
                <w:color w:val="0000FF"/>
                <w:sz w:val="22"/>
                <w:u w:val="single"/>
              </w:rPr>
              <w:t>https://m.edsoo.ru/34b4e709</w:t>
            </w:r>
            <w:r>
              <w:rPr>
                <w:rFonts w:ascii="Times New Roman" w:hAnsi="Times New Roman"/>
                <w:b w:val="0"/>
                <w:i w:val="0"/>
                <w:color w:val="0000FF"/>
                <w:sz w:val="22"/>
                <w:u w:val="single"/>
              </w:rPr>
              <w:fldChar w:fldCharType="end"/>
            </w:r>
          </w:p>
        </w:tc>
      </w:tr>
      <w:tr w14:paraId="4FEFDD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46B9459D">
            <w:pPr>
              <w:spacing w:before="0" w:after="0"/>
              <w:ind w:left="0"/>
              <w:jc w:val="left"/>
            </w:pPr>
            <w:r>
              <w:rPr>
                <w:rFonts w:ascii="Times New Roman" w:hAnsi="Times New Roman"/>
                <w:b w:val="0"/>
                <w:i w:val="0"/>
                <w:color w:val="000000"/>
                <w:sz w:val="24"/>
              </w:rPr>
              <w:t>64</w:t>
            </w:r>
          </w:p>
        </w:tc>
        <w:tc>
          <w:tcPr>
            <w:tcW w:w="3285" w:type="dxa"/>
            <w:tcMar>
              <w:top w:w="50" w:type="dxa"/>
              <w:left w:w="100" w:type="dxa"/>
            </w:tcMar>
            <w:vAlign w:val="center"/>
          </w:tcPr>
          <w:p w14:paraId="0A3487E3">
            <w:pPr>
              <w:spacing w:before="0" w:after="0"/>
              <w:ind w:left="135"/>
              <w:jc w:val="left"/>
            </w:pPr>
            <w:r>
              <w:rPr>
                <w:rFonts w:ascii="Times New Roman" w:hAnsi="Times New Roman"/>
                <w:b w:val="0"/>
                <w:i w:val="0"/>
                <w:color w:val="000000"/>
                <w:sz w:val="24"/>
              </w:rPr>
              <w:t>В.О.Богомолов "В августе сорок четвертого". Мужество и героизм защитников Родины</w:t>
            </w:r>
          </w:p>
        </w:tc>
        <w:tc>
          <w:tcPr>
            <w:tcW w:w="802" w:type="dxa"/>
            <w:tcMar>
              <w:top w:w="50" w:type="dxa"/>
              <w:left w:w="100" w:type="dxa"/>
            </w:tcMar>
            <w:vAlign w:val="center"/>
          </w:tcPr>
          <w:p w14:paraId="62632ADD">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18DB8589">
            <w:pPr>
              <w:spacing w:before="0" w:after="0" w:line="276" w:lineRule="auto"/>
              <w:ind w:left="135"/>
              <w:jc w:val="center"/>
            </w:pPr>
          </w:p>
        </w:tc>
        <w:tc>
          <w:tcPr>
            <w:tcW w:w="1597" w:type="dxa"/>
            <w:tcMar>
              <w:top w:w="50" w:type="dxa"/>
              <w:left w:w="100" w:type="dxa"/>
            </w:tcMar>
            <w:vAlign w:val="center"/>
          </w:tcPr>
          <w:p w14:paraId="64E32715">
            <w:pPr>
              <w:spacing w:before="0" w:after="0" w:line="276" w:lineRule="auto"/>
              <w:ind w:left="135"/>
              <w:jc w:val="center"/>
            </w:pPr>
          </w:p>
        </w:tc>
        <w:tc>
          <w:tcPr>
            <w:tcW w:w="1128" w:type="dxa"/>
            <w:tcMar>
              <w:top w:w="50" w:type="dxa"/>
              <w:left w:w="100" w:type="dxa"/>
            </w:tcMar>
            <w:vAlign w:val="center"/>
          </w:tcPr>
          <w:p w14:paraId="558AE422">
            <w:pPr>
              <w:spacing w:before="0" w:after="0"/>
              <w:ind w:left="135"/>
              <w:jc w:val="left"/>
            </w:pPr>
          </w:p>
        </w:tc>
        <w:tc>
          <w:tcPr>
            <w:tcW w:w="1943" w:type="dxa"/>
            <w:tcMar>
              <w:top w:w="50" w:type="dxa"/>
              <w:left w:w="100" w:type="dxa"/>
            </w:tcMar>
            <w:vAlign w:val="center"/>
          </w:tcPr>
          <w:p w14:paraId="5B6DA29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"https://m.edsoo.ru/0b25e9ed" \h </w:instrText>
            </w:r>
            <w:r>
              <w:fldChar w:fldCharType="separate"/>
            </w:r>
            <w:r>
              <w:rPr>
                <w:rFonts w:ascii="Times New Roman" w:hAnsi="Times New Roman"/>
                <w:b w:val="0"/>
                <w:i w:val="0"/>
                <w:color w:val="0000FF"/>
                <w:sz w:val="22"/>
                <w:u w:val="single"/>
              </w:rPr>
              <w:t>https://m.edsoo.ru/0b25e9ed</w:t>
            </w:r>
            <w:r>
              <w:rPr>
                <w:rFonts w:ascii="Times New Roman" w:hAnsi="Times New Roman"/>
                <w:b w:val="0"/>
                <w:i w:val="0"/>
                <w:color w:val="0000FF"/>
                <w:sz w:val="22"/>
                <w:u w:val="single"/>
              </w:rPr>
              <w:fldChar w:fldCharType="end"/>
            </w:r>
          </w:p>
        </w:tc>
      </w:tr>
      <w:tr w14:paraId="69D527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5EA351E4">
            <w:pPr>
              <w:spacing w:before="0" w:after="0"/>
              <w:ind w:left="0"/>
              <w:jc w:val="left"/>
            </w:pPr>
            <w:r>
              <w:rPr>
                <w:rFonts w:ascii="Times New Roman" w:hAnsi="Times New Roman"/>
                <w:b w:val="0"/>
                <w:i w:val="0"/>
                <w:color w:val="000000"/>
                <w:sz w:val="24"/>
              </w:rPr>
              <w:t>65</w:t>
            </w:r>
          </w:p>
        </w:tc>
        <w:tc>
          <w:tcPr>
            <w:tcW w:w="3285" w:type="dxa"/>
            <w:tcMar>
              <w:top w:w="50" w:type="dxa"/>
              <w:left w:w="100" w:type="dxa"/>
            </w:tcMar>
            <w:vAlign w:val="center"/>
          </w:tcPr>
          <w:p w14:paraId="3C70FCF0">
            <w:pPr>
              <w:spacing w:before="0" w:after="0"/>
              <w:ind w:left="135"/>
              <w:jc w:val="left"/>
            </w:pPr>
            <w:r>
              <w:rPr>
                <w:rFonts w:ascii="Times New Roman" w:hAnsi="Times New Roman"/>
                <w:b w:val="0"/>
                <w:i w:val="0"/>
                <w:color w:val="000000"/>
                <w:sz w:val="24"/>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802" w:type="dxa"/>
            <w:tcMar>
              <w:top w:w="50" w:type="dxa"/>
              <w:left w:w="100" w:type="dxa"/>
            </w:tcMar>
            <w:vAlign w:val="center"/>
          </w:tcPr>
          <w:p w14:paraId="4BE2D4F9">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0DE308BC">
            <w:pPr>
              <w:spacing w:before="0" w:after="0" w:line="276" w:lineRule="auto"/>
              <w:ind w:left="135"/>
              <w:jc w:val="center"/>
            </w:pPr>
          </w:p>
        </w:tc>
        <w:tc>
          <w:tcPr>
            <w:tcW w:w="1597" w:type="dxa"/>
            <w:tcMar>
              <w:top w:w="50" w:type="dxa"/>
              <w:left w:w="100" w:type="dxa"/>
            </w:tcMar>
            <w:vAlign w:val="center"/>
          </w:tcPr>
          <w:p w14:paraId="1BC1C262">
            <w:pPr>
              <w:spacing w:before="0" w:after="0" w:line="276" w:lineRule="auto"/>
              <w:ind w:left="135"/>
              <w:jc w:val="center"/>
            </w:pPr>
          </w:p>
        </w:tc>
        <w:tc>
          <w:tcPr>
            <w:tcW w:w="1128" w:type="dxa"/>
            <w:tcMar>
              <w:top w:w="50" w:type="dxa"/>
              <w:left w:w="100" w:type="dxa"/>
            </w:tcMar>
            <w:vAlign w:val="center"/>
          </w:tcPr>
          <w:p w14:paraId="68CAF9C0">
            <w:pPr>
              <w:spacing w:before="0" w:after="0"/>
              <w:ind w:left="135"/>
              <w:jc w:val="left"/>
            </w:pPr>
          </w:p>
        </w:tc>
        <w:tc>
          <w:tcPr>
            <w:tcW w:w="1943" w:type="dxa"/>
            <w:tcMar>
              <w:top w:w="50" w:type="dxa"/>
              <w:left w:w="100" w:type="dxa"/>
            </w:tcMar>
            <w:vAlign w:val="center"/>
          </w:tcPr>
          <w:p w14:paraId="59AFE1B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"https://m.edsoo.ru/767afda5" \h </w:instrText>
            </w:r>
            <w:r>
              <w:fldChar w:fldCharType="separate"/>
            </w:r>
            <w:r>
              <w:rPr>
                <w:rFonts w:ascii="Times New Roman" w:hAnsi="Times New Roman"/>
                <w:b w:val="0"/>
                <w:i w:val="0"/>
                <w:color w:val="0000FF"/>
                <w:sz w:val="22"/>
                <w:u w:val="single"/>
              </w:rPr>
              <w:t>https://m.edsoo.ru/767afda5</w:t>
            </w:r>
            <w:r>
              <w:rPr>
                <w:rFonts w:ascii="Times New Roman" w:hAnsi="Times New Roman"/>
                <w:b w:val="0"/>
                <w:i w:val="0"/>
                <w:color w:val="0000FF"/>
                <w:sz w:val="22"/>
                <w:u w:val="single"/>
              </w:rPr>
              <w:fldChar w:fldCharType="end"/>
            </w:r>
          </w:p>
        </w:tc>
      </w:tr>
      <w:tr w14:paraId="6C4171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56169EC8">
            <w:pPr>
              <w:spacing w:before="0" w:after="0"/>
              <w:ind w:left="0"/>
              <w:jc w:val="left"/>
            </w:pPr>
            <w:r>
              <w:rPr>
                <w:rFonts w:ascii="Times New Roman" w:hAnsi="Times New Roman"/>
                <w:b w:val="0"/>
                <w:i w:val="0"/>
                <w:color w:val="000000"/>
                <w:sz w:val="24"/>
              </w:rPr>
              <w:t>66</w:t>
            </w:r>
          </w:p>
        </w:tc>
        <w:tc>
          <w:tcPr>
            <w:tcW w:w="3285" w:type="dxa"/>
            <w:tcMar>
              <w:top w:w="50" w:type="dxa"/>
              <w:left w:w="100" w:type="dxa"/>
            </w:tcMar>
            <w:vAlign w:val="center"/>
          </w:tcPr>
          <w:p w14:paraId="4799E019">
            <w:pPr>
              <w:spacing w:before="0" w:after="0"/>
              <w:ind w:left="135"/>
              <w:jc w:val="left"/>
            </w:pPr>
            <w:r>
              <w:rPr>
                <w:rFonts w:ascii="Times New Roman" w:hAnsi="Times New Roman"/>
                <w:b w:val="0"/>
                <w:i w:val="0"/>
                <w:color w:val="000000"/>
                <w:sz w:val="24"/>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02" w:type="dxa"/>
            <w:tcMar>
              <w:top w:w="50" w:type="dxa"/>
              <w:left w:w="100" w:type="dxa"/>
            </w:tcMar>
            <w:vAlign w:val="center"/>
          </w:tcPr>
          <w:p w14:paraId="665B6BC2">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662F1AF9">
            <w:pPr>
              <w:spacing w:before="0" w:after="0" w:line="276" w:lineRule="auto"/>
              <w:ind w:left="135"/>
              <w:jc w:val="center"/>
            </w:pPr>
          </w:p>
        </w:tc>
        <w:tc>
          <w:tcPr>
            <w:tcW w:w="1597" w:type="dxa"/>
            <w:tcMar>
              <w:top w:w="50" w:type="dxa"/>
              <w:left w:w="100" w:type="dxa"/>
            </w:tcMar>
            <w:vAlign w:val="center"/>
          </w:tcPr>
          <w:p w14:paraId="57CF93D7">
            <w:pPr>
              <w:spacing w:before="0" w:after="0" w:line="276" w:lineRule="auto"/>
              <w:ind w:left="135"/>
              <w:jc w:val="center"/>
            </w:pPr>
          </w:p>
        </w:tc>
        <w:tc>
          <w:tcPr>
            <w:tcW w:w="1128" w:type="dxa"/>
            <w:tcMar>
              <w:top w:w="50" w:type="dxa"/>
              <w:left w:w="100" w:type="dxa"/>
            </w:tcMar>
            <w:vAlign w:val="center"/>
          </w:tcPr>
          <w:p w14:paraId="691BBC33">
            <w:pPr>
              <w:spacing w:before="0" w:after="0"/>
              <w:ind w:left="135"/>
              <w:jc w:val="left"/>
            </w:pPr>
          </w:p>
        </w:tc>
        <w:tc>
          <w:tcPr>
            <w:tcW w:w="1943" w:type="dxa"/>
            <w:tcMar>
              <w:top w:w="50" w:type="dxa"/>
              <w:left w:w="100" w:type="dxa"/>
            </w:tcMar>
            <w:vAlign w:val="center"/>
          </w:tcPr>
          <w:p w14:paraId="774D124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"https://m.edsoo.ru/65b754bf" \h </w:instrText>
            </w:r>
            <w:r>
              <w:fldChar w:fldCharType="separate"/>
            </w:r>
            <w:r>
              <w:rPr>
                <w:rFonts w:ascii="Times New Roman" w:hAnsi="Times New Roman"/>
                <w:b w:val="0"/>
                <w:i w:val="0"/>
                <w:color w:val="0000FF"/>
                <w:sz w:val="22"/>
                <w:u w:val="single"/>
              </w:rPr>
              <w:t>https://m.edsoo.ru/65b754bf</w:t>
            </w:r>
            <w:r>
              <w:rPr>
                <w:rFonts w:ascii="Times New Roman" w:hAnsi="Times New Roman"/>
                <w:b w:val="0"/>
                <w:i w:val="0"/>
                <w:color w:val="0000FF"/>
                <w:sz w:val="22"/>
                <w:u w:val="single"/>
              </w:rPr>
              <w:fldChar w:fldCharType="end"/>
            </w:r>
          </w:p>
        </w:tc>
      </w:tr>
      <w:tr w14:paraId="7D7353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1F2D9DEB">
            <w:pPr>
              <w:spacing w:before="0" w:after="0"/>
              <w:ind w:left="0"/>
              <w:jc w:val="left"/>
            </w:pPr>
            <w:r>
              <w:rPr>
                <w:rFonts w:ascii="Times New Roman" w:hAnsi="Times New Roman"/>
                <w:b w:val="0"/>
                <w:i w:val="0"/>
                <w:color w:val="000000"/>
                <w:sz w:val="24"/>
              </w:rPr>
              <w:t>67</w:t>
            </w:r>
          </w:p>
        </w:tc>
        <w:tc>
          <w:tcPr>
            <w:tcW w:w="3285" w:type="dxa"/>
            <w:tcMar>
              <w:top w:w="50" w:type="dxa"/>
              <w:left w:w="100" w:type="dxa"/>
            </w:tcMar>
            <w:vAlign w:val="center"/>
          </w:tcPr>
          <w:p w14:paraId="56080C53">
            <w:pPr>
              <w:spacing w:before="0" w:after="0"/>
              <w:ind w:left="135"/>
              <w:jc w:val="left"/>
            </w:pPr>
            <w:r>
              <w:rPr>
                <w:rFonts w:ascii="Times New Roman" w:hAnsi="Times New Roman"/>
                <w:b w:val="0"/>
                <w:i w:val="0"/>
                <w:color w:val="000000"/>
                <w:sz w:val="24"/>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14:paraId="73B6B14D">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7BCF8923">
            <w:pPr>
              <w:spacing w:before="0" w:after="0" w:line="276" w:lineRule="auto"/>
              <w:ind w:left="135"/>
              <w:jc w:val="center"/>
            </w:pPr>
          </w:p>
        </w:tc>
        <w:tc>
          <w:tcPr>
            <w:tcW w:w="1597" w:type="dxa"/>
            <w:tcMar>
              <w:top w:w="50" w:type="dxa"/>
              <w:left w:w="100" w:type="dxa"/>
            </w:tcMar>
            <w:vAlign w:val="center"/>
          </w:tcPr>
          <w:p w14:paraId="1EAE9A4B">
            <w:pPr>
              <w:spacing w:before="0" w:after="0" w:line="276" w:lineRule="auto"/>
              <w:ind w:left="135"/>
              <w:jc w:val="center"/>
            </w:pPr>
          </w:p>
        </w:tc>
        <w:tc>
          <w:tcPr>
            <w:tcW w:w="1128" w:type="dxa"/>
            <w:tcMar>
              <w:top w:w="50" w:type="dxa"/>
              <w:left w:w="100" w:type="dxa"/>
            </w:tcMar>
            <w:vAlign w:val="center"/>
          </w:tcPr>
          <w:p w14:paraId="2CD09355">
            <w:pPr>
              <w:spacing w:before="0" w:after="0"/>
              <w:ind w:left="135"/>
              <w:jc w:val="left"/>
            </w:pPr>
          </w:p>
        </w:tc>
        <w:tc>
          <w:tcPr>
            <w:tcW w:w="1943" w:type="dxa"/>
            <w:tcMar>
              <w:top w:w="50" w:type="dxa"/>
              <w:left w:w="100" w:type="dxa"/>
            </w:tcMar>
            <w:vAlign w:val="center"/>
          </w:tcPr>
          <w:p w14:paraId="50A48EF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"https://m.edsoo.ru/60bcc8ab" \h </w:instrText>
            </w:r>
            <w:r>
              <w:fldChar w:fldCharType="separate"/>
            </w:r>
            <w:r>
              <w:rPr>
                <w:rFonts w:ascii="Times New Roman" w:hAnsi="Times New Roman"/>
                <w:b w:val="0"/>
                <w:i w:val="0"/>
                <w:color w:val="0000FF"/>
                <w:sz w:val="22"/>
                <w:u w:val="single"/>
              </w:rPr>
              <w:t>https://m.edsoo.ru/60bcc8ab</w:t>
            </w:r>
            <w:r>
              <w:rPr>
                <w:rFonts w:ascii="Times New Roman" w:hAnsi="Times New Roman"/>
                <w:b w:val="0"/>
                <w:i w:val="0"/>
                <w:color w:val="0000FF"/>
                <w:sz w:val="22"/>
                <w:u w:val="single"/>
              </w:rPr>
              <w:fldChar w:fldCharType="end"/>
            </w:r>
          </w:p>
        </w:tc>
      </w:tr>
      <w:tr w14:paraId="7BDFA1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15549D4E">
            <w:pPr>
              <w:spacing w:before="0" w:after="0"/>
              <w:ind w:left="0"/>
              <w:jc w:val="left"/>
            </w:pPr>
            <w:r>
              <w:rPr>
                <w:rFonts w:ascii="Times New Roman" w:hAnsi="Times New Roman"/>
                <w:b w:val="0"/>
                <w:i w:val="0"/>
                <w:color w:val="000000"/>
                <w:sz w:val="24"/>
              </w:rPr>
              <w:t>68</w:t>
            </w:r>
          </w:p>
        </w:tc>
        <w:tc>
          <w:tcPr>
            <w:tcW w:w="3285" w:type="dxa"/>
            <w:tcMar>
              <w:top w:w="50" w:type="dxa"/>
              <w:left w:w="100" w:type="dxa"/>
            </w:tcMar>
            <w:vAlign w:val="center"/>
          </w:tcPr>
          <w:p w14:paraId="5A6DCCFB">
            <w:pPr>
              <w:spacing w:before="0" w:after="0"/>
              <w:ind w:left="135"/>
              <w:jc w:val="left"/>
            </w:pPr>
            <w:r>
              <w:rPr>
                <w:rFonts w:ascii="Times New Roman" w:hAnsi="Times New Roman"/>
                <w:b w:val="0"/>
                <w:i w:val="0"/>
                <w:color w:val="000000"/>
                <w:sz w:val="24"/>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14:paraId="07CBB864">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621B0005">
            <w:pPr>
              <w:spacing w:before="0" w:after="0" w:line="276" w:lineRule="auto"/>
              <w:ind w:left="135"/>
              <w:jc w:val="center"/>
            </w:pPr>
          </w:p>
        </w:tc>
        <w:tc>
          <w:tcPr>
            <w:tcW w:w="1597" w:type="dxa"/>
            <w:tcMar>
              <w:top w:w="50" w:type="dxa"/>
              <w:left w:w="100" w:type="dxa"/>
            </w:tcMar>
            <w:vAlign w:val="center"/>
          </w:tcPr>
          <w:p w14:paraId="448FF421">
            <w:pPr>
              <w:spacing w:before="0" w:after="0" w:line="276" w:lineRule="auto"/>
              <w:ind w:left="135"/>
              <w:jc w:val="center"/>
            </w:pPr>
          </w:p>
        </w:tc>
        <w:tc>
          <w:tcPr>
            <w:tcW w:w="1128" w:type="dxa"/>
            <w:tcMar>
              <w:top w:w="50" w:type="dxa"/>
              <w:left w:w="100" w:type="dxa"/>
            </w:tcMar>
            <w:vAlign w:val="center"/>
          </w:tcPr>
          <w:p w14:paraId="050E5921">
            <w:pPr>
              <w:spacing w:before="0" w:after="0"/>
              <w:ind w:left="135"/>
              <w:jc w:val="left"/>
            </w:pPr>
          </w:p>
        </w:tc>
        <w:tc>
          <w:tcPr>
            <w:tcW w:w="1943" w:type="dxa"/>
            <w:tcMar>
              <w:top w:w="50" w:type="dxa"/>
              <w:left w:w="100" w:type="dxa"/>
            </w:tcMar>
            <w:vAlign w:val="center"/>
          </w:tcPr>
          <w:p w14:paraId="426F047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"https://m.edsoo.ru/f268593f" \h </w:instrText>
            </w:r>
            <w:r>
              <w:fldChar w:fldCharType="separate"/>
            </w:r>
            <w:r>
              <w:rPr>
                <w:rFonts w:ascii="Times New Roman" w:hAnsi="Times New Roman"/>
                <w:b w:val="0"/>
                <w:i w:val="0"/>
                <w:color w:val="0000FF"/>
                <w:sz w:val="22"/>
                <w:u w:val="single"/>
              </w:rPr>
              <w:t>https://m.edsoo.ru/f268593f</w:t>
            </w:r>
            <w:r>
              <w:rPr>
                <w:rFonts w:ascii="Times New Roman" w:hAnsi="Times New Roman"/>
                <w:b w:val="0"/>
                <w:i w:val="0"/>
                <w:color w:val="0000FF"/>
                <w:sz w:val="22"/>
                <w:u w:val="single"/>
              </w:rPr>
              <w:fldChar w:fldCharType="end"/>
            </w:r>
          </w:p>
        </w:tc>
      </w:tr>
      <w:tr w14:paraId="714E85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09E952BF">
            <w:pPr>
              <w:spacing w:before="0" w:after="0"/>
              <w:ind w:left="0"/>
              <w:jc w:val="left"/>
            </w:pPr>
            <w:r>
              <w:rPr>
                <w:rFonts w:ascii="Times New Roman" w:hAnsi="Times New Roman"/>
                <w:b w:val="0"/>
                <w:i w:val="0"/>
                <w:color w:val="000000"/>
                <w:sz w:val="24"/>
              </w:rPr>
              <w:t>69</w:t>
            </w:r>
          </w:p>
        </w:tc>
        <w:tc>
          <w:tcPr>
            <w:tcW w:w="3285" w:type="dxa"/>
            <w:tcMar>
              <w:top w:w="50" w:type="dxa"/>
              <w:left w:w="100" w:type="dxa"/>
            </w:tcMar>
            <w:vAlign w:val="center"/>
          </w:tcPr>
          <w:p w14:paraId="06DADBDE">
            <w:pPr>
              <w:spacing w:before="0" w:after="0"/>
              <w:ind w:left="135"/>
              <w:jc w:val="left"/>
            </w:pPr>
            <w:r>
              <w:rPr>
                <w:rFonts w:ascii="Times New Roman" w:hAnsi="Times New Roman"/>
                <w:b w:val="0"/>
                <w:i w:val="0"/>
                <w:color w:val="000000"/>
                <w:sz w:val="24"/>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14:paraId="7B8D4E52">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34CA2571">
            <w:pPr>
              <w:spacing w:before="0" w:after="0" w:line="276" w:lineRule="auto"/>
              <w:ind w:left="135"/>
              <w:jc w:val="center"/>
            </w:pPr>
          </w:p>
        </w:tc>
        <w:tc>
          <w:tcPr>
            <w:tcW w:w="1597" w:type="dxa"/>
            <w:tcMar>
              <w:top w:w="50" w:type="dxa"/>
              <w:left w:w="100" w:type="dxa"/>
            </w:tcMar>
            <w:vAlign w:val="center"/>
          </w:tcPr>
          <w:p w14:paraId="49F00D1E">
            <w:pPr>
              <w:spacing w:before="0" w:after="0" w:line="276" w:lineRule="auto"/>
              <w:ind w:left="135"/>
              <w:jc w:val="center"/>
            </w:pPr>
          </w:p>
        </w:tc>
        <w:tc>
          <w:tcPr>
            <w:tcW w:w="1128" w:type="dxa"/>
            <w:tcMar>
              <w:top w:w="50" w:type="dxa"/>
              <w:left w:w="100" w:type="dxa"/>
            </w:tcMar>
            <w:vAlign w:val="center"/>
          </w:tcPr>
          <w:p w14:paraId="72A23C92">
            <w:pPr>
              <w:spacing w:before="0" w:after="0"/>
              <w:ind w:left="135"/>
              <w:jc w:val="left"/>
            </w:pPr>
          </w:p>
        </w:tc>
        <w:tc>
          <w:tcPr>
            <w:tcW w:w="1943" w:type="dxa"/>
            <w:tcMar>
              <w:top w:w="50" w:type="dxa"/>
              <w:left w:w="100" w:type="dxa"/>
            </w:tcMar>
            <w:vAlign w:val="center"/>
          </w:tcPr>
          <w:p w14:paraId="673F8A3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"https://m.edsoo.ru/c12f3fe6" \h </w:instrText>
            </w:r>
            <w:r>
              <w:fldChar w:fldCharType="separate"/>
            </w:r>
            <w:r>
              <w:rPr>
                <w:rFonts w:ascii="Times New Roman" w:hAnsi="Times New Roman"/>
                <w:b w:val="0"/>
                <w:i w:val="0"/>
                <w:color w:val="0000FF"/>
                <w:sz w:val="22"/>
                <w:u w:val="single"/>
              </w:rPr>
              <w:t>https://m.edsoo.ru/c12f3fe6</w:t>
            </w:r>
            <w:r>
              <w:rPr>
                <w:rFonts w:ascii="Times New Roman" w:hAnsi="Times New Roman"/>
                <w:b w:val="0"/>
                <w:i w:val="0"/>
                <w:color w:val="0000FF"/>
                <w:sz w:val="22"/>
                <w:u w:val="single"/>
              </w:rPr>
              <w:fldChar w:fldCharType="end"/>
            </w:r>
          </w:p>
        </w:tc>
      </w:tr>
      <w:tr w14:paraId="07E3F8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44A9DF7D">
            <w:pPr>
              <w:spacing w:before="0" w:after="0"/>
              <w:ind w:left="0"/>
              <w:jc w:val="left"/>
            </w:pPr>
            <w:r>
              <w:rPr>
                <w:rFonts w:ascii="Times New Roman" w:hAnsi="Times New Roman"/>
                <w:b w:val="0"/>
                <w:i w:val="0"/>
                <w:color w:val="000000"/>
                <w:sz w:val="24"/>
              </w:rPr>
              <w:t>70</w:t>
            </w:r>
          </w:p>
        </w:tc>
        <w:tc>
          <w:tcPr>
            <w:tcW w:w="3285" w:type="dxa"/>
            <w:tcMar>
              <w:top w:w="50" w:type="dxa"/>
              <w:left w:w="100" w:type="dxa"/>
            </w:tcMar>
            <w:vAlign w:val="center"/>
          </w:tcPr>
          <w:p w14:paraId="4936649E">
            <w:pPr>
              <w:spacing w:before="0" w:after="0"/>
              <w:ind w:left="135"/>
              <w:jc w:val="left"/>
            </w:pPr>
            <w:r>
              <w:rPr>
                <w:rFonts w:ascii="Times New Roman" w:hAnsi="Times New Roman"/>
                <w:b w:val="0"/>
                <w:i w:val="0"/>
                <w:color w:val="000000"/>
                <w:sz w:val="24"/>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14:paraId="0A7B25EF">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008B2A74">
            <w:pPr>
              <w:spacing w:before="0" w:after="0" w:line="276" w:lineRule="auto"/>
              <w:ind w:left="135"/>
              <w:jc w:val="center"/>
            </w:pPr>
          </w:p>
        </w:tc>
        <w:tc>
          <w:tcPr>
            <w:tcW w:w="1597" w:type="dxa"/>
            <w:tcMar>
              <w:top w:w="50" w:type="dxa"/>
              <w:left w:w="100" w:type="dxa"/>
            </w:tcMar>
            <w:vAlign w:val="center"/>
          </w:tcPr>
          <w:p w14:paraId="644EA7D6">
            <w:pPr>
              <w:spacing w:before="0" w:after="0" w:line="276" w:lineRule="auto"/>
              <w:ind w:left="135"/>
              <w:jc w:val="center"/>
            </w:pPr>
          </w:p>
        </w:tc>
        <w:tc>
          <w:tcPr>
            <w:tcW w:w="1128" w:type="dxa"/>
            <w:tcMar>
              <w:top w:w="50" w:type="dxa"/>
              <w:left w:w="100" w:type="dxa"/>
            </w:tcMar>
            <w:vAlign w:val="center"/>
          </w:tcPr>
          <w:p w14:paraId="73386243">
            <w:pPr>
              <w:spacing w:before="0" w:after="0"/>
              <w:ind w:left="135"/>
              <w:jc w:val="left"/>
            </w:pPr>
          </w:p>
        </w:tc>
        <w:tc>
          <w:tcPr>
            <w:tcW w:w="1943" w:type="dxa"/>
            <w:tcMar>
              <w:top w:w="50" w:type="dxa"/>
              <w:left w:w="100" w:type="dxa"/>
            </w:tcMar>
            <w:vAlign w:val="center"/>
          </w:tcPr>
          <w:p w14:paraId="15163B2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"https://m.edsoo.ru/77fbf6d2" \h </w:instrText>
            </w:r>
            <w:r>
              <w:fldChar w:fldCharType="separate"/>
            </w:r>
            <w:r>
              <w:rPr>
                <w:rFonts w:ascii="Times New Roman" w:hAnsi="Times New Roman"/>
                <w:b w:val="0"/>
                <w:i w:val="0"/>
                <w:color w:val="0000FF"/>
                <w:sz w:val="22"/>
                <w:u w:val="single"/>
              </w:rPr>
              <w:t>https://m.edsoo.ru/77fbf6d2</w:t>
            </w:r>
            <w:r>
              <w:rPr>
                <w:rFonts w:ascii="Times New Roman" w:hAnsi="Times New Roman"/>
                <w:b w:val="0"/>
                <w:i w:val="0"/>
                <w:color w:val="0000FF"/>
                <w:sz w:val="22"/>
                <w:u w:val="single"/>
              </w:rPr>
              <w:fldChar w:fldCharType="end"/>
            </w:r>
          </w:p>
        </w:tc>
      </w:tr>
      <w:tr w14:paraId="3B4EE2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75CCF0E6">
            <w:pPr>
              <w:spacing w:before="0" w:after="0"/>
              <w:ind w:left="0"/>
              <w:jc w:val="left"/>
            </w:pPr>
            <w:r>
              <w:rPr>
                <w:rFonts w:ascii="Times New Roman" w:hAnsi="Times New Roman"/>
                <w:b w:val="0"/>
                <w:i w:val="0"/>
                <w:color w:val="000000"/>
                <w:sz w:val="24"/>
              </w:rPr>
              <w:t>71</w:t>
            </w:r>
          </w:p>
        </w:tc>
        <w:tc>
          <w:tcPr>
            <w:tcW w:w="3285" w:type="dxa"/>
            <w:tcMar>
              <w:top w:w="50" w:type="dxa"/>
              <w:left w:w="100" w:type="dxa"/>
            </w:tcMar>
            <w:vAlign w:val="center"/>
          </w:tcPr>
          <w:p w14:paraId="20071EF4">
            <w:pPr>
              <w:spacing w:before="0" w:after="0"/>
              <w:ind w:left="135"/>
              <w:jc w:val="left"/>
            </w:pPr>
            <w:r>
              <w:rPr>
                <w:rFonts w:ascii="Times New Roman" w:hAnsi="Times New Roman"/>
                <w:b w:val="0"/>
                <w:i w:val="0"/>
                <w:color w:val="000000"/>
                <w:sz w:val="24"/>
              </w:rPr>
              <w:t>Тема поэта и поэзии. Любовная лирика Б.Л.Пастернака</w:t>
            </w:r>
          </w:p>
        </w:tc>
        <w:tc>
          <w:tcPr>
            <w:tcW w:w="802" w:type="dxa"/>
            <w:tcMar>
              <w:top w:w="50" w:type="dxa"/>
              <w:left w:w="100" w:type="dxa"/>
            </w:tcMar>
            <w:vAlign w:val="center"/>
          </w:tcPr>
          <w:p w14:paraId="1C0EED89">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2AAF98AE">
            <w:pPr>
              <w:spacing w:before="0" w:after="0" w:line="276" w:lineRule="auto"/>
              <w:ind w:left="135"/>
              <w:jc w:val="center"/>
            </w:pPr>
          </w:p>
        </w:tc>
        <w:tc>
          <w:tcPr>
            <w:tcW w:w="1597" w:type="dxa"/>
            <w:tcMar>
              <w:top w:w="50" w:type="dxa"/>
              <w:left w:w="100" w:type="dxa"/>
            </w:tcMar>
            <w:vAlign w:val="center"/>
          </w:tcPr>
          <w:p w14:paraId="4C088A8D">
            <w:pPr>
              <w:spacing w:before="0" w:after="0" w:line="276" w:lineRule="auto"/>
              <w:ind w:left="135"/>
              <w:jc w:val="center"/>
            </w:pPr>
          </w:p>
        </w:tc>
        <w:tc>
          <w:tcPr>
            <w:tcW w:w="1128" w:type="dxa"/>
            <w:tcMar>
              <w:top w:w="50" w:type="dxa"/>
              <w:left w:w="100" w:type="dxa"/>
            </w:tcMar>
            <w:vAlign w:val="center"/>
          </w:tcPr>
          <w:p w14:paraId="233C89A9">
            <w:pPr>
              <w:spacing w:before="0" w:after="0"/>
              <w:ind w:left="135"/>
              <w:jc w:val="left"/>
            </w:pPr>
          </w:p>
        </w:tc>
        <w:tc>
          <w:tcPr>
            <w:tcW w:w="1943" w:type="dxa"/>
            <w:tcMar>
              <w:top w:w="50" w:type="dxa"/>
              <w:left w:w="100" w:type="dxa"/>
            </w:tcMar>
            <w:vAlign w:val="center"/>
          </w:tcPr>
          <w:p w14:paraId="69398BA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"https://m.edsoo.ru/775115fd" \h </w:instrText>
            </w:r>
            <w:r>
              <w:fldChar w:fldCharType="separate"/>
            </w:r>
            <w:r>
              <w:rPr>
                <w:rFonts w:ascii="Times New Roman" w:hAnsi="Times New Roman"/>
                <w:b w:val="0"/>
                <w:i w:val="0"/>
                <w:color w:val="0000FF"/>
                <w:sz w:val="22"/>
                <w:u w:val="single"/>
              </w:rPr>
              <w:t>https://m.edsoo.ru/775115fd</w:t>
            </w:r>
            <w:r>
              <w:rPr>
                <w:rFonts w:ascii="Times New Roman" w:hAnsi="Times New Roman"/>
                <w:b w:val="0"/>
                <w:i w:val="0"/>
                <w:color w:val="0000FF"/>
                <w:sz w:val="22"/>
                <w:u w:val="single"/>
              </w:rPr>
              <w:fldChar w:fldCharType="end"/>
            </w:r>
          </w:p>
        </w:tc>
      </w:tr>
      <w:tr w14:paraId="11A43F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7D6678CE">
            <w:pPr>
              <w:spacing w:before="0" w:after="0"/>
              <w:ind w:left="0"/>
              <w:jc w:val="left"/>
            </w:pPr>
            <w:r>
              <w:rPr>
                <w:rFonts w:ascii="Times New Roman" w:hAnsi="Times New Roman"/>
                <w:b w:val="0"/>
                <w:i w:val="0"/>
                <w:color w:val="000000"/>
                <w:sz w:val="24"/>
              </w:rPr>
              <w:t>72</w:t>
            </w:r>
          </w:p>
        </w:tc>
        <w:tc>
          <w:tcPr>
            <w:tcW w:w="3285" w:type="dxa"/>
            <w:tcMar>
              <w:top w:w="50" w:type="dxa"/>
              <w:left w:w="100" w:type="dxa"/>
            </w:tcMar>
            <w:vAlign w:val="center"/>
          </w:tcPr>
          <w:p w14:paraId="01A09D66">
            <w:pPr>
              <w:spacing w:before="0" w:after="0"/>
              <w:ind w:left="135"/>
              <w:jc w:val="left"/>
            </w:pPr>
            <w:r>
              <w:rPr>
                <w:rFonts w:ascii="Times New Roman" w:hAnsi="Times New Roman"/>
                <w:b w:val="0"/>
                <w:i w:val="0"/>
                <w:color w:val="000000"/>
                <w:sz w:val="24"/>
              </w:rPr>
              <w:t>Тема человека и природы. Философская глубина лирики Пастернака</w:t>
            </w:r>
          </w:p>
        </w:tc>
        <w:tc>
          <w:tcPr>
            <w:tcW w:w="802" w:type="dxa"/>
            <w:tcMar>
              <w:top w:w="50" w:type="dxa"/>
              <w:left w:w="100" w:type="dxa"/>
            </w:tcMar>
            <w:vAlign w:val="center"/>
          </w:tcPr>
          <w:p w14:paraId="0DB1636A">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297A5D5E">
            <w:pPr>
              <w:spacing w:before="0" w:after="0" w:line="276" w:lineRule="auto"/>
              <w:ind w:left="135"/>
              <w:jc w:val="center"/>
            </w:pPr>
          </w:p>
        </w:tc>
        <w:tc>
          <w:tcPr>
            <w:tcW w:w="1597" w:type="dxa"/>
            <w:tcMar>
              <w:top w:w="50" w:type="dxa"/>
              <w:left w:w="100" w:type="dxa"/>
            </w:tcMar>
            <w:vAlign w:val="center"/>
          </w:tcPr>
          <w:p w14:paraId="10C712AF">
            <w:pPr>
              <w:spacing w:before="0" w:after="0" w:line="276" w:lineRule="auto"/>
              <w:ind w:left="135"/>
              <w:jc w:val="center"/>
            </w:pPr>
          </w:p>
        </w:tc>
        <w:tc>
          <w:tcPr>
            <w:tcW w:w="1128" w:type="dxa"/>
            <w:tcMar>
              <w:top w:w="50" w:type="dxa"/>
              <w:left w:w="100" w:type="dxa"/>
            </w:tcMar>
            <w:vAlign w:val="center"/>
          </w:tcPr>
          <w:p w14:paraId="4564968B">
            <w:pPr>
              <w:spacing w:before="0" w:after="0"/>
              <w:ind w:left="135"/>
              <w:jc w:val="left"/>
            </w:pPr>
          </w:p>
        </w:tc>
        <w:tc>
          <w:tcPr>
            <w:tcW w:w="1943" w:type="dxa"/>
            <w:tcMar>
              <w:top w:w="50" w:type="dxa"/>
              <w:left w:w="100" w:type="dxa"/>
            </w:tcMar>
            <w:vAlign w:val="center"/>
          </w:tcPr>
          <w:p w14:paraId="0231C10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"https://m.edsoo.ru/bcf6efb2" \h </w:instrText>
            </w:r>
            <w:r>
              <w:fldChar w:fldCharType="separate"/>
            </w:r>
            <w:r>
              <w:rPr>
                <w:rFonts w:ascii="Times New Roman" w:hAnsi="Times New Roman"/>
                <w:b w:val="0"/>
                <w:i w:val="0"/>
                <w:color w:val="0000FF"/>
                <w:sz w:val="22"/>
                <w:u w:val="single"/>
              </w:rPr>
              <w:t>https://m.edsoo.ru/bcf6efb2</w:t>
            </w:r>
            <w:r>
              <w:rPr>
                <w:rFonts w:ascii="Times New Roman" w:hAnsi="Times New Roman"/>
                <w:b w:val="0"/>
                <w:i w:val="0"/>
                <w:color w:val="0000FF"/>
                <w:sz w:val="22"/>
                <w:u w:val="single"/>
              </w:rPr>
              <w:fldChar w:fldCharType="end"/>
            </w:r>
          </w:p>
        </w:tc>
      </w:tr>
      <w:tr w14:paraId="762EC1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526A4A98">
            <w:pPr>
              <w:spacing w:before="0" w:after="0"/>
              <w:ind w:left="0"/>
              <w:jc w:val="left"/>
            </w:pPr>
            <w:r>
              <w:rPr>
                <w:rFonts w:ascii="Times New Roman" w:hAnsi="Times New Roman"/>
                <w:b w:val="0"/>
                <w:i w:val="0"/>
                <w:color w:val="000000"/>
                <w:sz w:val="24"/>
              </w:rPr>
              <w:t>73</w:t>
            </w:r>
          </w:p>
        </w:tc>
        <w:tc>
          <w:tcPr>
            <w:tcW w:w="3285" w:type="dxa"/>
            <w:tcMar>
              <w:top w:w="50" w:type="dxa"/>
              <w:left w:w="100" w:type="dxa"/>
            </w:tcMar>
            <w:vAlign w:val="center"/>
          </w:tcPr>
          <w:p w14:paraId="5C550EC7">
            <w:pPr>
              <w:spacing w:before="0" w:after="0"/>
              <w:ind w:left="135"/>
              <w:jc w:val="left"/>
            </w:pPr>
            <w:r>
              <w:rPr>
                <w:rFonts w:ascii="Times New Roman" w:hAnsi="Times New Roman"/>
                <w:b w:val="0"/>
                <w:i w:val="0"/>
                <w:color w:val="000000"/>
                <w:sz w:val="24"/>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14:paraId="1938AEE3">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4140480B">
            <w:pPr>
              <w:spacing w:before="0" w:after="0" w:line="276" w:lineRule="auto"/>
              <w:ind w:left="135"/>
              <w:jc w:val="center"/>
            </w:pPr>
          </w:p>
        </w:tc>
        <w:tc>
          <w:tcPr>
            <w:tcW w:w="1597" w:type="dxa"/>
            <w:tcMar>
              <w:top w:w="50" w:type="dxa"/>
              <w:left w:w="100" w:type="dxa"/>
            </w:tcMar>
            <w:vAlign w:val="center"/>
          </w:tcPr>
          <w:p w14:paraId="361023D5">
            <w:pPr>
              <w:spacing w:before="0" w:after="0" w:line="276" w:lineRule="auto"/>
              <w:ind w:left="135"/>
              <w:jc w:val="center"/>
            </w:pPr>
          </w:p>
        </w:tc>
        <w:tc>
          <w:tcPr>
            <w:tcW w:w="1128" w:type="dxa"/>
            <w:tcMar>
              <w:top w:w="50" w:type="dxa"/>
              <w:left w:w="100" w:type="dxa"/>
            </w:tcMar>
            <w:vAlign w:val="center"/>
          </w:tcPr>
          <w:p w14:paraId="13EB98E1">
            <w:pPr>
              <w:spacing w:before="0" w:after="0"/>
              <w:ind w:left="135"/>
              <w:jc w:val="left"/>
            </w:pPr>
          </w:p>
        </w:tc>
        <w:tc>
          <w:tcPr>
            <w:tcW w:w="1943" w:type="dxa"/>
            <w:tcMar>
              <w:top w:w="50" w:type="dxa"/>
              <w:left w:w="100" w:type="dxa"/>
            </w:tcMar>
            <w:vAlign w:val="center"/>
          </w:tcPr>
          <w:p w14:paraId="71F9C4E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"https://m.edsoo.ru/b6d6f138" \h </w:instrText>
            </w:r>
            <w:r>
              <w:fldChar w:fldCharType="separate"/>
            </w:r>
            <w:r>
              <w:rPr>
                <w:rFonts w:ascii="Times New Roman" w:hAnsi="Times New Roman"/>
                <w:b w:val="0"/>
                <w:i w:val="0"/>
                <w:color w:val="0000FF"/>
                <w:sz w:val="22"/>
                <w:u w:val="single"/>
              </w:rPr>
              <w:t>https://m.edsoo.ru/b6d6f138</w:t>
            </w:r>
            <w:r>
              <w:rPr>
                <w:rFonts w:ascii="Times New Roman" w:hAnsi="Times New Roman"/>
                <w:b w:val="0"/>
                <w:i w:val="0"/>
                <w:color w:val="0000FF"/>
                <w:sz w:val="22"/>
                <w:u w:val="single"/>
              </w:rPr>
              <w:fldChar w:fldCharType="end"/>
            </w:r>
          </w:p>
        </w:tc>
      </w:tr>
      <w:tr w14:paraId="6C15A2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363E49CB">
            <w:pPr>
              <w:spacing w:before="0" w:after="0"/>
              <w:ind w:left="0"/>
              <w:jc w:val="left"/>
            </w:pPr>
            <w:r>
              <w:rPr>
                <w:rFonts w:ascii="Times New Roman" w:hAnsi="Times New Roman"/>
                <w:b w:val="0"/>
                <w:i w:val="0"/>
                <w:color w:val="000000"/>
                <w:sz w:val="24"/>
              </w:rPr>
              <w:t>74</w:t>
            </w:r>
          </w:p>
        </w:tc>
        <w:tc>
          <w:tcPr>
            <w:tcW w:w="3285" w:type="dxa"/>
            <w:tcMar>
              <w:top w:w="50" w:type="dxa"/>
              <w:left w:w="100" w:type="dxa"/>
            </w:tcMar>
            <w:vAlign w:val="center"/>
          </w:tcPr>
          <w:p w14:paraId="01806EF4">
            <w:pPr>
              <w:spacing w:before="0" w:after="0"/>
              <w:ind w:left="135"/>
              <w:jc w:val="left"/>
            </w:pPr>
            <w:r>
              <w:rPr>
                <w:rFonts w:ascii="Times New Roman" w:hAnsi="Times New Roman"/>
                <w:b w:val="0"/>
                <w:i w:val="0"/>
                <w:color w:val="000000"/>
                <w:sz w:val="24"/>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14:paraId="7D967D4B">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20DAE613">
            <w:pPr>
              <w:spacing w:before="0" w:after="0" w:line="276" w:lineRule="auto"/>
              <w:ind w:left="135"/>
              <w:jc w:val="center"/>
            </w:pPr>
          </w:p>
        </w:tc>
        <w:tc>
          <w:tcPr>
            <w:tcW w:w="1597" w:type="dxa"/>
            <w:tcMar>
              <w:top w:w="50" w:type="dxa"/>
              <w:left w:w="100" w:type="dxa"/>
            </w:tcMar>
            <w:vAlign w:val="center"/>
          </w:tcPr>
          <w:p w14:paraId="22E23DBC">
            <w:pPr>
              <w:spacing w:before="0" w:after="0" w:line="276" w:lineRule="auto"/>
              <w:ind w:left="135"/>
              <w:jc w:val="center"/>
            </w:pPr>
          </w:p>
        </w:tc>
        <w:tc>
          <w:tcPr>
            <w:tcW w:w="1128" w:type="dxa"/>
            <w:tcMar>
              <w:top w:w="50" w:type="dxa"/>
              <w:left w:w="100" w:type="dxa"/>
            </w:tcMar>
            <w:vAlign w:val="center"/>
          </w:tcPr>
          <w:p w14:paraId="75D458F7">
            <w:pPr>
              <w:spacing w:before="0" w:after="0"/>
              <w:ind w:left="135"/>
              <w:jc w:val="left"/>
            </w:pPr>
          </w:p>
        </w:tc>
        <w:tc>
          <w:tcPr>
            <w:tcW w:w="1943" w:type="dxa"/>
            <w:tcMar>
              <w:top w:w="50" w:type="dxa"/>
              <w:left w:w="100" w:type="dxa"/>
            </w:tcMar>
            <w:vAlign w:val="center"/>
          </w:tcPr>
          <w:p w14:paraId="210CF56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"https://m.edsoo.ru/8e78e75d" \h </w:instrText>
            </w:r>
            <w:r>
              <w:fldChar w:fldCharType="separate"/>
            </w:r>
            <w:r>
              <w:rPr>
                <w:rFonts w:ascii="Times New Roman" w:hAnsi="Times New Roman"/>
                <w:b w:val="0"/>
                <w:i w:val="0"/>
                <w:color w:val="0000FF"/>
                <w:sz w:val="22"/>
                <w:u w:val="single"/>
              </w:rPr>
              <w:t>https://m.edsoo.ru/8e78e75d</w:t>
            </w:r>
            <w:r>
              <w:rPr>
                <w:rFonts w:ascii="Times New Roman" w:hAnsi="Times New Roman"/>
                <w:b w:val="0"/>
                <w:i w:val="0"/>
                <w:color w:val="0000FF"/>
                <w:sz w:val="22"/>
                <w:u w:val="single"/>
              </w:rPr>
              <w:fldChar w:fldCharType="end"/>
            </w:r>
          </w:p>
        </w:tc>
      </w:tr>
      <w:tr w14:paraId="3E4F2D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72EFEE07">
            <w:pPr>
              <w:spacing w:before="0" w:after="0"/>
              <w:ind w:left="0"/>
              <w:jc w:val="left"/>
            </w:pPr>
            <w:r>
              <w:rPr>
                <w:rFonts w:ascii="Times New Roman" w:hAnsi="Times New Roman"/>
                <w:b w:val="0"/>
                <w:i w:val="0"/>
                <w:color w:val="000000"/>
                <w:sz w:val="24"/>
              </w:rPr>
              <w:t>75</w:t>
            </w:r>
          </w:p>
        </w:tc>
        <w:tc>
          <w:tcPr>
            <w:tcW w:w="3285" w:type="dxa"/>
            <w:tcMar>
              <w:top w:w="50" w:type="dxa"/>
              <w:left w:w="100" w:type="dxa"/>
            </w:tcMar>
            <w:vAlign w:val="center"/>
          </w:tcPr>
          <w:p w14:paraId="6B6D50CE">
            <w:pPr>
              <w:spacing w:before="0" w:after="0"/>
              <w:ind w:left="135"/>
              <w:jc w:val="left"/>
            </w:pPr>
            <w:r>
              <w:rPr>
                <w:rFonts w:ascii="Times New Roman" w:hAnsi="Times New Roman"/>
                <w:b w:val="0"/>
                <w:i w:val="0"/>
                <w:color w:val="000000"/>
                <w:sz w:val="24"/>
              </w:rPr>
              <w:t>Презентация проекта по литературе второй половины ХХ века</w:t>
            </w:r>
          </w:p>
        </w:tc>
        <w:tc>
          <w:tcPr>
            <w:tcW w:w="802" w:type="dxa"/>
            <w:tcMar>
              <w:top w:w="50" w:type="dxa"/>
              <w:left w:w="100" w:type="dxa"/>
            </w:tcMar>
            <w:vAlign w:val="center"/>
          </w:tcPr>
          <w:p w14:paraId="42F47057">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40CD7001">
            <w:pPr>
              <w:spacing w:before="0" w:after="0" w:line="276" w:lineRule="auto"/>
              <w:ind w:left="135"/>
              <w:jc w:val="center"/>
            </w:pPr>
          </w:p>
        </w:tc>
        <w:tc>
          <w:tcPr>
            <w:tcW w:w="1597" w:type="dxa"/>
            <w:tcMar>
              <w:top w:w="50" w:type="dxa"/>
              <w:left w:w="100" w:type="dxa"/>
            </w:tcMar>
            <w:vAlign w:val="center"/>
          </w:tcPr>
          <w:p w14:paraId="4BD93B87">
            <w:pPr>
              <w:spacing w:before="0" w:after="0" w:line="276" w:lineRule="auto"/>
              <w:ind w:left="135"/>
              <w:jc w:val="center"/>
            </w:pPr>
          </w:p>
        </w:tc>
        <w:tc>
          <w:tcPr>
            <w:tcW w:w="1128" w:type="dxa"/>
            <w:tcMar>
              <w:top w:w="50" w:type="dxa"/>
              <w:left w:w="100" w:type="dxa"/>
            </w:tcMar>
            <w:vAlign w:val="center"/>
          </w:tcPr>
          <w:p w14:paraId="09913C01">
            <w:pPr>
              <w:spacing w:before="0" w:after="0"/>
              <w:ind w:left="135"/>
              <w:jc w:val="left"/>
            </w:pPr>
          </w:p>
        </w:tc>
        <w:tc>
          <w:tcPr>
            <w:tcW w:w="1943" w:type="dxa"/>
            <w:tcMar>
              <w:top w:w="50" w:type="dxa"/>
              <w:left w:w="100" w:type="dxa"/>
            </w:tcMar>
            <w:vAlign w:val="center"/>
          </w:tcPr>
          <w:p w14:paraId="66C286C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"https://m.edsoo.ru/bf34b20f" \h </w:instrText>
            </w:r>
            <w:r>
              <w:fldChar w:fldCharType="separate"/>
            </w:r>
            <w:r>
              <w:rPr>
                <w:rFonts w:ascii="Times New Roman" w:hAnsi="Times New Roman"/>
                <w:b w:val="0"/>
                <w:i w:val="0"/>
                <w:color w:val="0000FF"/>
                <w:sz w:val="22"/>
                <w:u w:val="single"/>
              </w:rPr>
              <w:t>https://m.edsoo.ru/bf34b20f</w:t>
            </w:r>
            <w:r>
              <w:rPr>
                <w:rFonts w:ascii="Times New Roman" w:hAnsi="Times New Roman"/>
                <w:b w:val="0"/>
                <w:i w:val="0"/>
                <w:color w:val="0000FF"/>
                <w:sz w:val="22"/>
                <w:u w:val="single"/>
              </w:rPr>
              <w:fldChar w:fldCharType="end"/>
            </w:r>
          </w:p>
        </w:tc>
      </w:tr>
      <w:tr w14:paraId="202CDE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2CA8997F">
            <w:pPr>
              <w:spacing w:before="0" w:after="0"/>
              <w:ind w:left="0"/>
              <w:jc w:val="left"/>
            </w:pPr>
            <w:r>
              <w:rPr>
                <w:rFonts w:ascii="Times New Roman" w:hAnsi="Times New Roman"/>
                <w:b w:val="0"/>
                <w:i w:val="0"/>
                <w:color w:val="000000"/>
                <w:sz w:val="24"/>
              </w:rPr>
              <w:t>76</w:t>
            </w:r>
          </w:p>
        </w:tc>
        <w:tc>
          <w:tcPr>
            <w:tcW w:w="3285" w:type="dxa"/>
            <w:tcMar>
              <w:top w:w="50" w:type="dxa"/>
              <w:left w:w="100" w:type="dxa"/>
            </w:tcMar>
            <w:vAlign w:val="center"/>
          </w:tcPr>
          <w:p w14:paraId="0309A00A">
            <w:pPr>
              <w:spacing w:before="0" w:after="0"/>
              <w:ind w:left="135"/>
              <w:jc w:val="left"/>
            </w:pPr>
            <w:r>
              <w:rPr>
                <w:rFonts w:ascii="Times New Roman" w:hAnsi="Times New Roman"/>
                <w:b w:val="0"/>
                <w:i w:val="0"/>
                <w:color w:val="000000"/>
                <w:sz w:val="24"/>
              </w:rPr>
              <w:t>Страницы жизни и творчества В.М.Шукшина. Своеобразие прозы писателя (не менее двух по выбору, например, «Срезал», «Обида», «Микроскоп», «Мастер», «Крепкий мужик», «Сапожки» и др.)</w:t>
            </w:r>
          </w:p>
        </w:tc>
        <w:tc>
          <w:tcPr>
            <w:tcW w:w="802" w:type="dxa"/>
            <w:tcMar>
              <w:top w:w="50" w:type="dxa"/>
              <w:left w:w="100" w:type="dxa"/>
            </w:tcMar>
            <w:vAlign w:val="center"/>
          </w:tcPr>
          <w:p w14:paraId="730183D2">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1C0CB84E">
            <w:pPr>
              <w:spacing w:before="0" w:after="0" w:line="276" w:lineRule="auto"/>
              <w:ind w:left="135"/>
              <w:jc w:val="center"/>
            </w:pPr>
          </w:p>
        </w:tc>
        <w:tc>
          <w:tcPr>
            <w:tcW w:w="1597" w:type="dxa"/>
            <w:tcMar>
              <w:top w:w="50" w:type="dxa"/>
              <w:left w:w="100" w:type="dxa"/>
            </w:tcMar>
            <w:vAlign w:val="center"/>
          </w:tcPr>
          <w:p w14:paraId="6FC22809">
            <w:pPr>
              <w:spacing w:before="0" w:after="0" w:line="276" w:lineRule="auto"/>
              <w:ind w:left="135"/>
              <w:jc w:val="center"/>
            </w:pPr>
          </w:p>
        </w:tc>
        <w:tc>
          <w:tcPr>
            <w:tcW w:w="1128" w:type="dxa"/>
            <w:tcMar>
              <w:top w:w="50" w:type="dxa"/>
              <w:left w:w="100" w:type="dxa"/>
            </w:tcMar>
            <w:vAlign w:val="center"/>
          </w:tcPr>
          <w:p w14:paraId="6539AC6C">
            <w:pPr>
              <w:spacing w:before="0" w:after="0"/>
              <w:ind w:left="135"/>
              <w:jc w:val="left"/>
            </w:pPr>
          </w:p>
        </w:tc>
        <w:tc>
          <w:tcPr>
            <w:tcW w:w="1943" w:type="dxa"/>
            <w:tcMar>
              <w:top w:w="50" w:type="dxa"/>
              <w:left w:w="100" w:type="dxa"/>
            </w:tcMar>
            <w:vAlign w:val="center"/>
          </w:tcPr>
          <w:p w14:paraId="6EF83EF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"https://m.edsoo.ru/2f1f3e4a" \h </w:instrText>
            </w:r>
            <w:r>
              <w:fldChar w:fldCharType="separate"/>
            </w:r>
            <w:r>
              <w:rPr>
                <w:rFonts w:ascii="Times New Roman" w:hAnsi="Times New Roman"/>
                <w:b w:val="0"/>
                <w:i w:val="0"/>
                <w:color w:val="0000FF"/>
                <w:sz w:val="22"/>
                <w:u w:val="single"/>
              </w:rPr>
              <w:t>https://m.edsoo.ru/2f1f3e4a</w:t>
            </w:r>
            <w:r>
              <w:rPr>
                <w:rFonts w:ascii="Times New Roman" w:hAnsi="Times New Roman"/>
                <w:b w:val="0"/>
                <w:i w:val="0"/>
                <w:color w:val="0000FF"/>
                <w:sz w:val="22"/>
                <w:u w:val="single"/>
              </w:rPr>
              <w:fldChar w:fldCharType="end"/>
            </w:r>
          </w:p>
        </w:tc>
      </w:tr>
      <w:tr w14:paraId="323E3E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088C50FF">
            <w:pPr>
              <w:spacing w:before="0" w:after="0"/>
              <w:ind w:left="0"/>
              <w:jc w:val="left"/>
            </w:pPr>
            <w:r>
              <w:rPr>
                <w:rFonts w:ascii="Times New Roman" w:hAnsi="Times New Roman"/>
                <w:b w:val="0"/>
                <w:i w:val="0"/>
                <w:color w:val="000000"/>
                <w:sz w:val="24"/>
              </w:rPr>
              <w:t>77</w:t>
            </w:r>
          </w:p>
        </w:tc>
        <w:tc>
          <w:tcPr>
            <w:tcW w:w="3285" w:type="dxa"/>
            <w:tcMar>
              <w:top w:w="50" w:type="dxa"/>
              <w:left w:w="100" w:type="dxa"/>
            </w:tcMar>
            <w:vAlign w:val="center"/>
          </w:tcPr>
          <w:p w14:paraId="1955CEDF">
            <w:pPr>
              <w:spacing w:before="0" w:after="0"/>
              <w:ind w:left="135"/>
              <w:jc w:val="left"/>
            </w:pPr>
            <w:r>
              <w:rPr>
                <w:rFonts w:ascii="Times New Roman" w:hAnsi="Times New Roman"/>
                <w:b w:val="0"/>
                <w:i w:val="0"/>
                <w:color w:val="000000"/>
                <w:sz w:val="24"/>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14:paraId="37F3332B">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2BA8AA8F">
            <w:pPr>
              <w:spacing w:before="0" w:after="0" w:line="276" w:lineRule="auto"/>
              <w:ind w:left="135"/>
              <w:jc w:val="center"/>
            </w:pPr>
          </w:p>
        </w:tc>
        <w:tc>
          <w:tcPr>
            <w:tcW w:w="1597" w:type="dxa"/>
            <w:tcMar>
              <w:top w:w="50" w:type="dxa"/>
              <w:left w:w="100" w:type="dxa"/>
            </w:tcMar>
            <w:vAlign w:val="center"/>
          </w:tcPr>
          <w:p w14:paraId="3536D096">
            <w:pPr>
              <w:spacing w:before="0" w:after="0" w:line="276" w:lineRule="auto"/>
              <w:ind w:left="135"/>
              <w:jc w:val="center"/>
            </w:pPr>
          </w:p>
        </w:tc>
        <w:tc>
          <w:tcPr>
            <w:tcW w:w="1128" w:type="dxa"/>
            <w:tcMar>
              <w:top w:w="50" w:type="dxa"/>
              <w:left w:w="100" w:type="dxa"/>
            </w:tcMar>
            <w:vAlign w:val="center"/>
          </w:tcPr>
          <w:p w14:paraId="5426E76B">
            <w:pPr>
              <w:spacing w:before="0" w:after="0"/>
              <w:ind w:left="135"/>
              <w:jc w:val="left"/>
            </w:pPr>
          </w:p>
        </w:tc>
        <w:tc>
          <w:tcPr>
            <w:tcW w:w="1943" w:type="dxa"/>
            <w:tcMar>
              <w:top w:w="50" w:type="dxa"/>
              <w:left w:w="100" w:type="dxa"/>
            </w:tcMar>
            <w:vAlign w:val="center"/>
          </w:tcPr>
          <w:p w14:paraId="51491D5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"https://m.edsoo.ru/97248b85" \h </w:instrText>
            </w:r>
            <w:r>
              <w:fldChar w:fldCharType="separate"/>
            </w:r>
            <w:r>
              <w:rPr>
                <w:rFonts w:ascii="Times New Roman" w:hAnsi="Times New Roman"/>
                <w:b w:val="0"/>
                <w:i w:val="0"/>
                <w:color w:val="0000FF"/>
                <w:sz w:val="22"/>
                <w:u w:val="single"/>
              </w:rPr>
              <w:t>https://m.edsoo.ru/97248b85</w:t>
            </w:r>
            <w:r>
              <w:rPr>
                <w:rFonts w:ascii="Times New Roman" w:hAnsi="Times New Roman"/>
                <w:b w:val="0"/>
                <w:i w:val="0"/>
                <w:color w:val="0000FF"/>
                <w:sz w:val="22"/>
                <w:u w:val="single"/>
              </w:rPr>
              <w:fldChar w:fldCharType="end"/>
            </w:r>
          </w:p>
        </w:tc>
      </w:tr>
      <w:tr w14:paraId="54CB71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3EF81470">
            <w:pPr>
              <w:spacing w:before="0" w:after="0"/>
              <w:ind w:left="0"/>
              <w:jc w:val="left"/>
            </w:pPr>
            <w:r>
              <w:rPr>
                <w:rFonts w:ascii="Times New Roman" w:hAnsi="Times New Roman"/>
                <w:b w:val="0"/>
                <w:i w:val="0"/>
                <w:color w:val="000000"/>
                <w:sz w:val="24"/>
              </w:rPr>
              <w:t>78</w:t>
            </w:r>
          </w:p>
        </w:tc>
        <w:tc>
          <w:tcPr>
            <w:tcW w:w="3285" w:type="dxa"/>
            <w:tcMar>
              <w:top w:w="50" w:type="dxa"/>
              <w:left w:w="100" w:type="dxa"/>
            </w:tcMar>
            <w:vAlign w:val="center"/>
          </w:tcPr>
          <w:p w14:paraId="2329FE76">
            <w:pPr>
              <w:spacing w:before="0" w:after="0"/>
              <w:ind w:left="135"/>
              <w:jc w:val="left"/>
            </w:pPr>
            <w:r>
              <w:rPr>
                <w:rFonts w:ascii="Times New Roman" w:hAnsi="Times New Roman"/>
                <w:b w:val="0"/>
                <w:i w:val="0"/>
                <w:color w:val="000000"/>
                <w:sz w:val="24"/>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14:paraId="7F3CF584">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7226D0E6">
            <w:pPr>
              <w:spacing w:before="0" w:after="0" w:line="276" w:lineRule="auto"/>
              <w:ind w:left="135"/>
              <w:jc w:val="center"/>
            </w:pPr>
          </w:p>
        </w:tc>
        <w:tc>
          <w:tcPr>
            <w:tcW w:w="1597" w:type="dxa"/>
            <w:tcMar>
              <w:top w:w="50" w:type="dxa"/>
              <w:left w:w="100" w:type="dxa"/>
            </w:tcMar>
            <w:vAlign w:val="center"/>
          </w:tcPr>
          <w:p w14:paraId="0FD198AF">
            <w:pPr>
              <w:spacing w:before="0" w:after="0" w:line="276" w:lineRule="auto"/>
              <w:ind w:left="135"/>
              <w:jc w:val="center"/>
            </w:pPr>
          </w:p>
        </w:tc>
        <w:tc>
          <w:tcPr>
            <w:tcW w:w="1128" w:type="dxa"/>
            <w:tcMar>
              <w:top w:w="50" w:type="dxa"/>
              <w:left w:w="100" w:type="dxa"/>
            </w:tcMar>
            <w:vAlign w:val="center"/>
          </w:tcPr>
          <w:p w14:paraId="7D1AFA78">
            <w:pPr>
              <w:spacing w:before="0" w:after="0"/>
              <w:ind w:left="135"/>
              <w:jc w:val="left"/>
            </w:pPr>
          </w:p>
        </w:tc>
        <w:tc>
          <w:tcPr>
            <w:tcW w:w="1943" w:type="dxa"/>
            <w:tcMar>
              <w:top w:w="50" w:type="dxa"/>
              <w:left w:w="100" w:type="dxa"/>
            </w:tcMar>
            <w:vAlign w:val="center"/>
          </w:tcPr>
          <w:p w14:paraId="2989ACB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"https://m.edsoo.ru/3bf7a00a" \h </w:instrText>
            </w:r>
            <w:r>
              <w:fldChar w:fldCharType="separate"/>
            </w:r>
            <w:r>
              <w:rPr>
                <w:rFonts w:ascii="Times New Roman" w:hAnsi="Times New Roman"/>
                <w:b w:val="0"/>
                <w:i w:val="0"/>
                <w:color w:val="0000FF"/>
                <w:sz w:val="22"/>
                <w:u w:val="single"/>
              </w:rPr>
              <w:t>https://m.edsoo.ru/3bf7a00a</w:t>
            </w:r>
            <w:r>
              <w:rPr>
                <w:rFonts w:ascii="Times New Roman" w:hAnsi="Times New Roman"/>
                <w:b w:val="0"/>
                <w:i w:val="0"/>
                <w:color w:val="0000FF"/>
                <w:sz w:val="22"/>
                <w:u w:val="single"/>
              </w:rPr>
              <w:fldChar w:fldCharType="end"/>
            </w:r>
          </w:p>
        </w:tc>
      </w:tr>
      <w:tr w14:paraId="21DDAA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3F59B923">
            <w:pPr>
              <w:spacing w:before="0" w:after="0"/>
              <w:ind w:left="0"/>
              <w:jc w:val="left"/>
            </w:pPr>
            <w:r>
              <w:rPr>
                <w:rFonts w:ascii="Times New Roman" w:hAnsi="Times New Roman"/>
                <w:b w:val="0"/>
                <w:i w:val="0"/>
                <w:color w:val="000000"/>
                <w:sz w:val="24"/>
              </w:rPr>
              <w:t>79</w:t>
            </w:r>
          </w:p>
        </w:tc>
        <w:tc>
          <w:tcPr>
            <w:tcW w:w="3285" w:type="dxa"/>
            <w:tcMar>
              <w:top w:w="50" w:type="dxa"/>
              <w:left w:w="100" w:type="dxa"/>
            </w:tcMar>
            <w:vAlign w:val="center"/>
          </w:tcPr>
          <w:p w14:paraId="379A0403">
            <w:pPr>
              <w:spacing w:before="0" w:after="0"/>
              <w:ind w:left="135"/>
              <w:jc w:val="left"/>
            </w:pPr>
            <w:r>
              <w:rPr>
                <w:rFonts w:ascii="Times New Roman" w:hAnsi="Times New Roman"/>
                <w:b w:val="0"/>
                <w:i w:val="0"/>
                <w:color w:val="000000"/>
                <w:sz w:val="24"/>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802" w:type="dxa"/>
            <w:tcMar>
              <w:top w:w="50" w:type="dxa"/>
              <w:left w:w="100" w:type="dxa"/>
            </w:tcMar>
            <w:vAlign w:val="center"/>
          </w:tcPr>
          <w:p w14:paraId="4F1A5903">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42A913F8">
            <w:pPr>
              <w:spacing w:before="0" w:after="0" w:line="276" w:lineRule="auto"/>
              <w:ind w:left="135"/>
              <w:jc w:val="center"/>
            </w:pPr>
          </w:p>
        </w:tc>
        <w:tc>
          <w:tcPr>
            <w:tcW w:w="1597" w:type="dxa"/>
            <w:tcMar>
              <w:top w:w="50" w:type="dxa"/>
              <w:left w:w="100" w:type="dxa"/>
            </w:tcMar>
            <w:vAlign w:val="center"/>
          </w:tcPr>
          <w:p w14:paraId="1F74E474">
            <w:pPr>
              <w:spacing w:before="0" w:after="0" w:line="276" w:lineRule="auto"/>
              <w:ind w:left="135"/>
              <w:jc w:val="center"/>
            </w:pPr>
          </w:p>
        </w:tc>
        <w:tc>
          <w:tcPr>
            <w:tcW w:w="1128" w:type="dxa"/>
            <w:tcMar>
              <w:top w:w="50" w:type="dxa"/>
              <w:left w:w="100" w:type="dxa"/>
            </w:tcMar>
            <w:vAlign w:val="center"/>
          </w:tcPr>
          <w:p w14:paraId="14AC5018">
            <w:pPr>
              <w:spacing w:before="0" w:after="0"/>
              <w:ind w:left="135"/>
              <w:jc w:val="left"/>
            </w:pPr>
          </w:p>
        </w:tc>
        <w:tc>
          <w:tcPr>
            <w:tcW w:w="1943" w:type="dxa"/>
            <w:tcMar>
              <w:top w:w="50" w:type="dxa"/>
              <w:left w:w="100" w:type="dxa"/>
            </w:tcMar>
            <w:vAlign w:val="center"/>
          </w:tcPr>
          <w:p w14:paraId="3684F11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"https://m.edsoo.ru/9d973ed0" \h </w:instrText>
            </w:r>
            <w:r>
              <w:fldChar w:fldCharType="separate"/>
            </w:r>
            <w:r>
              <w:rPr>
                <w:rFonts w:ascii="Times New Roman" w:hAnsi="Times New Roman"/>
                <w:b w:val="0"/>
                <w:i w:val="0"/>
                <w:color w:val="0000FF"/>
                <w:sz w:val="22"/>
                <w:u w:val="single"/>
              </w:rPr>
              <w:t>https://m.edsoo.ru/9d973ed0</w:t>
            </w:r>
            <w:r>
              <w:rPr>
                <w:rFonts w:ascii="Times New Roman" w:hAnsi="Times New Roman"/>
                <w:b w:val="0"/>
                <w:i w:val="0"/>
                <w:color w:val="0000FF"/>
                <w:sz w:val="22"/>
                <w:u w:val="single"/>
              </w:rPr>
              <w:fldChar w:fldCharType="end"/>
            </w:r>
          </w:p>
        </w:tc>
      </w:tr>
      <w:tr w14:paraId="59EA3A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55715BCE">
            <w:pPr>
              <w:spacing w:before="0" w:after="0"/>
              <w:ind w:left="0"/>
              <w:jc w:val="left"/>
            </w:pPr>
            <w:r>
              <w:rPr>
                <w:rFonts w:ascii="Times New Roman" w:hAnsi="Times New Roman"/>
                <w:b w:val="0"/>
                <w:i w:val="0"/>
                <w:color w:val="000000"/>
                <w:sz w:val="24"/>
              </w:rPr>
              <w:t>80</w:t>
            </w:r>
          </w:p>
        </w:tc>
        <w:tc>
          <w:tcPr>
            <w:tcW w:w="3285" w:type="dxa"/>
            <w:tcMar>
              <w:top w:w="50" w:type="dxa"/>
              <w:left w:w="100" w:type="dxa"/>
            </w:tcMar>
            <w:vAlign w:val="center"/>
          </w:tcPr>
          <w:p w14:paraId="5F446158">
            <w:pPr>
              <w:spacing w:before="0" w:after="0"/>
              <w:ind w:left="135"/>
              <w:jc w:val="left"/>
            </w:pPr>
            <w:r>
              <w:rPr>
                <w:rFonts w:ascii="Times New Roman" w:hAnsi="Times New Roman"/>
                <w:b w:val="0"/>
                <w:i w:val="0"/>
                <w:color w:val="000000"/>
                <w:sz w:val="24"/>
              </w:rPr>
              <w:t>Страницы жизни и творчества Н.М.Рубцова. Тема Родины в лирике поэта (не менее трёх стихотворений по выбору, например, «Звезда полей», «Тихая моя родина!..» и др.)</w:t>
            </w:r>
          </w:p>
        </w:tc>
        <w:tc>
          <w:tcPr>
            <w:tcW w:w="802" w:type="dxa"/>
            <w:tcMar>
              <w:top w:w="50" w:type="dxa"/>
              <w:left w:w="100" w:type="dxa"/>
            </w:tcMar>
            <w:vAlign w:val="center"/>
          </w:tcPr>
          <w:p w14:paraId="40CB3F41">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0D16AB65">
            <w:pPr>
              <w:spacing w:before="0" w:after="0" w:line="276" w:lineRule="auto"/>
              <w:ind w:left="135"/>
              <w:jc w:val="center"/>
            </w:pPr>
          </w:p>
        </w:tc>
        <w:tc>
          <w:tcPr>
            <w:tcW w:w="1597" w:type="dxa"/>
            <w:tcMar>
              <w:top w:w="50" w:type="dxa"/>
              <w:left w:w="100" w:type="dxa"/>
            </w:tcMar>
            <w:vAlign w:val="center"/>
          </w:tcPr>
          <w:p w14:paraId="30D8662B">
            <w:pPr>
              <w:spacing w:before="0" w:after="0" w:line="276" w:lineRule="auto"/>
              <w:ind w:left="135"/>
              <w:jc w:val="center"/>
            </w:pPr>
          </w:p>
        </w:tc>
        <w:tc>
          <w:tcPr>
            <w:tcW w:w="1128" w:type="dxa"/>
            <w:tcMar>
              <w:top w:w="50" w:type="dxa"/>
              <w:left w:w="100" w:type="dxa"/>
            </w:tcMar>
            <w:vAlign w:val="center"/>
          </w:tcPr>
          <w:p w14:paraId="16290831">
            <w:pPr>
              <w:spacing w:before="0" w:after="0"/>
              <w:ind w:left="135"/>
              <w:jc w:val="left"/>
            </w:pPr>
          </w:p>
        </w:tc>
        <w:tc>
          <w:tcPr>
            <w:tcW w:w="1943" w:type="dxa"/>
            <w:tcMar>
              <w:top w:w="50" w:type="dxa"/>
              <w:left w:w="100" w:type="dxa"/>
            </w:tcMar>
            <w:vAlign w:val="center"/>
          </w:tcPr>
          <w:p w14:paraId="3982A49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"https://m.edsoo.ru/179e661f" \h </w:instrText>
            </w:r>
            <w:r>
              <w:fldChar w:fldCharType="separate"/>
            </w:r>
            <w:r>
              <w:rPr>
                <w:rFonts w:ascii="Times New Roman" w:hAnsi="Times New Roman"/>
                <w:b w:val="0"/>
                <w:i w:val="0"/>
                <w:color w:val="0000FF"/>
                <w:sz w:val="22"/>
                <w:u w:val="single"/>
              </w:rPr>
              <w:t>https://m.edsoo.ru/179e661f</w:t>
            </w:r>
            <w:r>
              <w:rPr>
                <w:rFonts w:ascii="Times New Roman" w:hAnsi="Times New Roman"/>
                <w:b w:val="0"/>
                <w:i w:val="0"/>
                <w:color w:val="0000FF"/>
                <w:sz w:val="22"/>
                <w:u w:val="single"/>
              </w:rPr>
              <w:fldChar w:fldCharType="end"/>
            </w:r>
          </w:p>
        </w:tc>
      </w:tr>
      <w:tr w14:paraId="69978B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081D9636">
            <w:pPr>
              <w:spacing w:before="0" w:after="0"/>
              <w:ind w:left="0"/>
              <w:jc w:val="left"/>
            </w:pPr>
            <w:r>
              <w:rPr>
                <w:rFonts w:ascii="Times New Roman" w:hAnsi="Times New Roman"/>
                <w:b w:val="0"/>
                <w:i w:val="0"/>
                <w:color w:val="000000"/>
                <w:sz w:val="24"/>
              </w:rPr>
              <w:t>81</w:t>
            </w:r>
          </w:p>
        </w:tc>
        <w:tc>
          <w:tcPr>
            <w:tcW w:w="3285" w:type="dxa"/>
            <w:tcMar>
              <w:top w:w="50" w:type="dxa"/>
              <w:left w:w="100" w:type="dxa"/>
            </w:tcMar>
            <w:vAlign w:val="center"/>
          </w:tcPr>
          <w:p w14:paraId="0C869712">
            <w:pPr>
              <w:spacing w:before="0" w:after="0"/>
              <w:ind w:left="135"/>
              <w:jc w:val="left"/>
            </w:pPr>
            <w:r>
              <w:rPr>
                <w:rFonts w:ascii="Times New Roman" w:hAnsi="Times New Roman"/>
                <w:b w:val="0"/>
                <w:i w:val="0"/>
                <w:color w:val="000000"/>
                <w:sz w:val="24"/>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802" w:type="dxa"/>
            <w:tcMar>
              <w:top w:w="50" w:type="dxa"/>
              <w:left w:w="100" w:type="dxa"/>
            </w:tcMar>
            <w:vAlign w:val="center"/>
          </w:tcPr>
          <w:p w14:paraId="6E61BA34">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697D1F31">
            <w:pPr>
              <w:spacing w:before="0" w:after="0" w:line="276" w:lineRule="auto"/>
              <w:ind w:left="135"/>
              <w:jc w:val="center"/>
            </w:pPr>
          </w:p>
        </w:tc>
        <w:tc>
          <w:tcPr>
            <w:tcW w:w="1597" w:type="dxa"/>
            <w:tcMar>
              <w:top w:w="50" w:type="dxa"/>
              <w:left w:w="100" w:type="dxa"/>
            </w:tcMar>
            <w:vAlign w:val="center"/>
          </w:tcPr>
          <w:p w14:paraId="6ECD2B6A">
            <w:pPr>
              <w:spacing w:before="0" w:after="0" w:line="276" w:lineRule="auto"/>
              <w:ind w:left="135"/>
              <w:jc w:val="center"/>
            </w:pPr>
          </w:p>
        </w:tc>
        <w:tc>
          <w:tcPr>
            <w:tcW w:w="1128" w:type="dxa"/>
            <w:tcMar>
              <w:top w:w="50" w:type="dxa"/>
              <w:left w:w="100" w:type="dxa"/>
            </w:tcMar>
            <w:vAlign w:val="center"/>
          </w:tcPr>
          <w:p w14:paraId="5173C3C9">
            <w:pPr>
              <w:spacing w:before="0" w:after="0"/>
              <w:ind w:left="135"/>
              <w:jc w:val="left"/>
            </w:pPr>
          </w:p>
        </w:tc>
        <w:tc>
          <w:tcPr>
            <w:tcW w:w="1943" w:type="dxa"/>
            <w:tcMar>
              <w:top w:w="50" w:type="dxa"/>
              <w:left w:w="100" w:type="dxa"/>
            </w:tcMar>
            <w:vAlign w:val="center"/>
          </w:tcPr>
          <w:p w14:paraId="1688E47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"https://m.edsoo.ru/2abbc91e" \h </w:instrText>
            </w:r>
            <w:r>
              <w:fldChar w:fldCharType="separate"/>
            </w:r>
            <w:r>
              <w:rPr>
                <w:rFonts w:ascii="Times New Roman" w:hAnsi="Times New Roman"/>
                <w:b w:val="0"/>
                <w:i w:val="0"/>
                <w:color w:val="0000FF"/>
                <w:sz w:val="22"/>
                <w:u w:val="single"/>
              </w:rPr>
              <w:t>https://m.edsoo.ru/2abbc91e</w:t>
            </w:r>
            <w:r>
              <w:rPr>
                <w:rFonts w:ascii="Times New Roman" w:hAnsi="Times New Roman"/>
                <w:b w:val="0"/>
                <w:i w:val="0"/>
                <w:color w:val="0000FF"/>
                <w:sz w:val="22"/>
                <w:u w:val="single"/>
              </w:rPr>
              <w:fldChar w:fldCharType="end"/>
            </w:r>
          </w:p>
        </w:tc>
      </w:tr>
      <w:tr w14:paraId="7E4F21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74CCE901">
            <w:pPr>
              <w:spacing w:before="0" w:after="0"/>
              <w:ind w:left="0"/>
              <w:jc w:val="left"/>
            </w:pPr>
            <w:r>
              <w:rPr>
                <w:rFonts w:ascii="Times New Roman" w:hAnsi="Times New Roman"/>
                <w:b w:val="0"/>
                <w:i w:val="0"/>
                <w:color w:val="000000"/>
                <w:sz w:val="24"/>
              </w:rPr>
              <w:t>82</w:t>
            </w:r>
          </w:p>
        </w:tc>
        <w:tc>
          <w:tcPr>
            <w:tcW w:w="3285" w:type="dxa"/>
            <w:tcMar>
              <w:top w:w="50" w:type="dxa"/>
              <w:left w:w="100" w:type="dxa"/>
            </w:tcMar>
            <w:vAlign w:val="center"/>
          </w:tcPr>
          <w:p w14:paraId="338EFF33">
            <w:pPr>
              <w:spacing w:before="0" w:after="0"/>
              <w:ind w:left="135"/>
              <w:jc w:val="left"/>
            </w:pPr>
            <w:r>
              <w:rPr>
                <w:rFonts w:ascii="Times New Roman" w:hAnsi="Times New Roman"/>
                <w:b w:val="0"/>
                <w:i w:val="0"/>
                <w:color w:val="000000"/>
                <w:sz w:val="24"/>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14:paraId="5489026A">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78D871ED">
            <w:pPr>
              <w:spacing w:before="0" w:after="0" w:line="276" w:lineRule="auto"/>
              <w:ind w:left="135"/>
              <w:jc w:val="center"/>
            </w:pPr>
          </w:p>
        </w:tc>
        <w:tc>
          <w:tcPr>
            <w:tcW w:w="1597" w:type="dxa"/>
            <w:tcMar>
              <w:top w:w="50" w:type="dxa"/>
              <w:left w:w="100" w:type="dxa"/>
            </w:tcMar>
            <w:vAlign w:val="center"/>
          </w:tcPr>
          <w:p w14:paraId="780ABD7E">
            <w:pPr>
              <w:spacing w:before="0" w:after="0" w:line="276" w:lineRule="auto"/>
              <w:ind w:left="135"/>
              <w:jc w:val="center"/>
            </w:pPr>
          </w:p>
        </w:tc>
        <w:tc>
          <w:tcPr>
            <w:tcW w:w="1128" w:type="dxa"/>
            <w:tcMar>
              <w:top w:w="50" w:type="dxa"/>
              <w:left w:w="100" w:type="dxa"/>
            </w:tcMar>
            <w:vAlign w:val="center"/>
          </w:tcPr>
          <w:p w14:paraId="1730FFFD">
            <w:pPr>
              <w:spacing w:before="0" w:after="0"/>
              <w:ind w:left="135"/>
              <w:jc w:val="left"/>
            </w:pPr>
          </w:p>
        </w:tc>
        <w:tc>
          <w:tcPr>
            <w:tcW w:w="1943" w:type="dxa"/>
            <w:tcMar>
              <w:top w:w="50" w:type="dxa"/>
              <w:left w:w="100" w:type="dxa"/>
            </w:tcMar>
            <w:vAlign w:val="center"/>
          </w:tcPr>
          <w:p w14:paraId="3D7C386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"https://m.edsoo.ru/e1d27b19" \h </w:instrText>
            </w:r>
            <w:r>
              <w:fldChar w:fldCharType="separate"/>
            </w:r>
            <w:r>
              <w:rPr>
                <w:rFonts w:ascii="Times New Roman" w:hAnsi="Times New Roman"/>
                <w:b w:val="0"/>
                <w:i w:val="0"/>
                <w:color w:val="0000FF"/>
                <w:sz w:val="22"/>
                <w:u w:val="single"/>
              </w:rPr>
              <w:t>https://m.edsoo.ru/e1d27b19</w:t>
            </w:r>
            <w:r>
              <w:rPr>
                <w:rFonts w:ascii="Times New Roman" w:hAnsi="Times New Roman"/>
                <w:b w:val="0"/>
                <w:i w:val="0"/>
                <w:color w:val="0000FF"/>
                <w:sz w:val="22"/>
                <w:u w:val="single"/>
              </w:rPr>
              <w:fldChar w:fldCharType="end"/>
            </w:r>
          </w:p>
        </w:tc>
      </w:tr>
      <w:tr w14:paraId="0FABB4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75CFC11C">
            <w:pPr>
              <w:spacing w:before="0" w:after="0"/>
              <w:ind w:left="0"/>
              <w:jc w:val="left"/>
            </w:pPr>
            <w:r>
              <w:rPr>
                <w:rFonts w:ascii="Times New Roman" w:hAnsi="Times New Roman"/>
                <w:b w:val="0"/>
                <w:i w:val="0"/>
                <w:color w:val="000000"/>
                <w:sz w:val="24"/>
              </w:rPr>
              <w:t>83</w:t>
            </w:r>
          </w:p>
        </w:tc>
        <w:tc>
          <w:tcPr>
            <w:tcW w:w="3285" w:type="dxa"/>
            <w:tcMar>
              <w:top w:w="50" w:type="dxa"/>
              <w:left w:w="100" w:type="dxa"/>
            </w:tcMar>
            <w:vAlign w:val="center"/>
          </w:tcPr>
          <w:p w14:paraId="20195006">
            <w:pPr>
              <w:spacing w:before="0" w:after="0"/>
              <w:ind w:left="135"/>
              <w:jc w:val="left"/>
            </w:pPr>
            <w:r>
              <w:rPr>
                <w:rFonts w:ascii="Times New Roman" w:hAnsi="Times New Roman"/>
                <w:b w:val="0"/>
                <w:i w:val="0"/>
                <w:color w:val="000000"/>
                <w:sz w:val="24"/>
              </w:rPr>
              <w:t>Тема памяти. Философские мотивы в лирике Бродского</w:t>
            </w:r>
          </w:p>
        </w:tc>
        <w:tc>
          <w:tcPr>
            <w:tcW w:w="802" w:type="dxa"/>
            <w:tcMar>
              <w:top w:w="50" w:type="dxa"/>
              <w:left w:w="100" w:type="dxa"/>
            </w:tcMar>
            <w:vAlign w:val="center"/>
          </w:tcPr>
          <w:p w14:paraId="6A90DB94">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5692A01C">
            <w:pPr>
              <w:spacing w:before="0" w:after="0" w:line="276" w:lineRule="auto"/>
              <w:ind w:left="135"/>
              <w:jc w:val="center"/>
            </w:pPr>
          </w:p>
        </w:tc>
        <w:tc>
          <w:tcPr>
            <w:tcW w:w="1597" w:type="dxa"/>
            <w:tcMar>
              <w:top w:w="50" w:type="dxa"/>
              <w:left w:w="100" w:type="dxa"/>
            </w:tcMar>
            <w:vAlign w:val="center"/>
          </w:tcPr>
          <w:p w14:paraId="6CCD253E">
            <w:pPr>
              <w:spacing w:before="0" w:after="0" w:line="276" w:lineRule="auto"/>
              <w:ind w:left="135"/>
              <w:jc w:val="center"/>
            </w:pPr>
          </w:p>
        </w:tc>
        <w:tc>
          <w:tcPr>
            <w:tcW w:w="1128" w:type="dxa"/>
            <w:tcMar>
              <w:top w:w="50" w:type="dxa"/>
              <w:left w:w="100" w:type="dxa"/>
            </w:tcMar>
            <w:vAlign w:val="center"/>
          </w:tcPr>
          <w:p w14:paraId="3321C65D">
            <w:pPr>
              <w:spacing w:before="0" w:after="0"/>
              <w:ind w:left="135"/>
              <w:jc w:val="left"/>
            </w:pPr>
          </w:p>
        </w:tc>
        <w:tc>
          <w:tcPr>
            <w:tcW w:w="1943" w:type="dxa"/>
            <w:tcMar>
              <w:top w:w="50" w:type="dxa"/>
              <w:left w:w="100" w:type="dxa"/>
            </w:tcMar>
            <w:vAlign w:val="center"/>
          </w:tcPr>
          <w:p w14:paraId="79AA0D1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"https://m.edsoo.ru/a3f49f45" \h </w:instrText>
            </w:r>
            <w:r>
              <w:fldChar w:fldCharType="separate"/>
            </w:r>
            <w:r>
              <w:rPr>
                <w:rFonts w:ascii="Times New Roman" w:hAnsi="Times New Roman"/>
                <w:b w:val="0"/>
                <w:i w:val="0"/>
                <w:color w:val="0000FF"/>
                <w:sz w:val="22"/>
                <w:u w:val="single"/>
              </w:rPr>
              <w:t>https://m.edsoo.ru/a3f49f45</w:t>
            </w:r>
            <w:r>
              <w:rPr>
                <w:rFonts w:ascii="Times New Roman" w:hAnsi="Times New Roman"/>
                <w:b w:val="0"/>
                <w:i w:val="0"/>
                <w:color w:val="0000FF"/>
                <w:sz w:val="22"/>
                <w:u w:val="single"/>
              </w:rPr>
              <w:fldChar w:fldCharType="end"/>
            </w:r>
          </w:p>
        </w:tc>
      </w:tr>
      <w:tr w14:paraId="58761D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6E8EB5FA">
            <w:pPr>
              <w:spacing w:before="0" w:after="0"/>
              <w:ind w:left="0"/>
              <w:jc w:val="left"/>
            </w:pPr>
            <w:r>
              <w:rPr>
                <w:rFonts w:ascii="Times New Roman" w:hAnsi="Times New Roman"/>
                <w:b w:val="0"/>
                <w:i w:val="0"/>
                <w:color w:val="000000"/>
                <w:sz w:val="24"/>
              </w:rPr>
              <w:t>84</w:t>
            </w:r>
          </w:p>
        </w:tc>
        <w:tc>
          <w:tcPr>
            <w:tcW w:w="3285" w:type="dxa"/>
            <w:tcMar>
              <w:top w:w="50" w:type="dxa"/>
              <w:left w:w="100" w:type="dxa"/>
            </w:tcMar>
            <w:vAlign w:val="center"/>
          </w:tcPr>
          <w:p w14:paraId="51F256DC">
            <w:pPr>
              <w:spacing w:before="0" w:after="0"/>
              <w:ind w:left="135"/>
              <w:jc w:val="left"/>
            </w:pPr>
            <w:r>
              <w:rPr>
                <w:rFonts w:ascii="Times New Roman" w:hAnsi="Times New Roman"/>
                <w:b w:val="0"/>
                <w:i w:val="0"/>
                <w:color w:val="000000"/>
                <w:sz w:val="24"/>
              </w:rPr>
              <w:t>Своеобразие поэтического мышления и языка поэта Бродского</w:t>
            </w:r>
          </w:p>
        </w:tc>
        <w:tc>
          <w:tcPr>
            <w:tcW w:w="802" w:type="dxa"/>
            <w:tcMar>
              <w:top w:w="50" w:type="dxa"/>
              <w:left w:w="100" w:type="dxa"/>
            </w:tcMar>
            <w:vAlign w:val="center"/>
          </w:tcPr>
          <w:p w14:paraId="67991A5C">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254F10E6">
            <w:pPr>
              <w:spacing w:before="0" w:after="0" w:line="276" w:lineRule="auto"/>
              <w:ind w:left="135"/>
              <w:jc w:val="center"/>
            </w:pPr>
          </w:p>
        </w:tc>
        <w:tc>
          <w:tcPr>
            <w:tcW w:w="1597" w:type="dxa"/>
            <w:tcMar>
              <w:top w:w="50" w:type="dxa"/>
              <w:left w:w="100" w:type="dxa"/>
            </w:tcMar>
            <w:vAlign w:val="center"/>
          </w:tcPr>
          <w:p w14:paraId="777D57F0">
            <w:pPr>
              <w:spacing w:before="0" w:after="0" w:line="276" w:lineRule="auto"/>
              <w:ind w:left="135"/>
              <w:jc w:val="center"/>
            </w:pPr>
          </w:p>
        </w:tc>
        <w:tc>
          <w:tcPr>
            <w:tcW w:w="1128" w:type="dxa"/>
            <w:tcMar>
              <w:top w:w="50" w:type="dxa"/>
              <w:left w:w="100" w:type="dxa"/>
            </w:tcMar>
            <w:vAlign w:val="center"/>
          </w:tcPr>
          <w:p w14:paraId="4CFE6F1B">
            <w:pPr>
              <w:spacing w:before="0" w:after="0"/>
              <w:ind w:left="135"/>
              <w:jc w:val="left"/>
            </w:pPr>
          </w:p>
        </w:tc>
        <w:tc>
          <w:tcPr>
            <w:tcW w:w="1943" w:type="dxa"/>
            <w:tcMar>
              <w:top w:w="50" w:type="dxa"/>
              <w:left w:w="100" w:type="dxa"/>
            </w:tcMar>
            <w:vAlign w:val="center"/>
          </w:tcPr>
          <w:p w14:paraId="046BA3D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"https://m.edsoo.ru/a455d06d" \h </w:instrText>
            </w:r>
            <w:r>
              <w:fldChar w:fldCharType="separate"/>
            </w:r>
            <w:r>
              <w:rPr>
                <w:rFonts w:ascii="Times New Roman" w:hAnsi="Times New Roman"/>
                <w:b w:val="0"/>
                <w:i w:val="0"/>
                <w:color w:val="0000FF"/>
                <w:sz w:val="22"/>
                <w:u w:val="single"/>
              </w:rPr>
              <w:t>https://m.edsoo.ru/a455d06d</w:t>
            </w:r>
            <w:r>
              <w:rPr>
                <w:rFonts w:ascii="Times New Roman" w:hAnsi="Times New Roman"/>
                <w:b w:val="0"/>
                <w:i w:val="0"/>
                <w:color w:val="0000FF"/>
                <w:sz w:val="22"/>
                <w:u w:val="single"/>
              </w:rPr>
              <w:fldChar w:fldCharType="end"/>
            </w:r>
          </w:p>
        </w:tc>
      </w:tr>
      <w:tr w14:paraId="25B68B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28BFF274">
            <w:pPr>
              <w:spacing w:before="0" w:after="0"/>
              <w:ind w:left="0"/>
              <w:jc w:val="left"/>
            </w:pPr>
            <w:r>
              <w:rPr>
                <w:rFonts w:ascii="Times New Roman" w:hAnsi="Times New Roman"/>
                <w:b w:val="0"/>
                <w:i w:val="0"/>
                <w:color w:val="000000"/>
                <w:sz w:val="24"/>
              </w:rPr>
              <w:t>85</w:t>
            </w:r>
          </w:p>
        </w:tc>
        <w:tc>
          <w:tcPr>
            <w:tcW w:w="3285" w:type="dxa"/>
            <w:tcMar>
              <w:top w:w="50" w:type="dxa"/>
              <w:left w:w="100" w:type="dxa"/>
            </w:tcMar>
            <w:vAlign w:val="center"/>
          </w:tcPr>
          <w:p w14:paraId="14C948D8">
            <w:pPr>
              <w:spacing w:before="0" w:after="0"/>
              <w:ind w:left="135"/>
              <w:jc w:val="left"/>
            </w:pPr>
            <w:r>
              <w:rPr>
                <w:rFonts w:ascii="Times New Roman" w:hAnsi="Times New Roman"/>
                <w:b w:val="0"/>
                <w:i w:val="0"/>
                <w:color w:val="000000"/>
                <w:sz w:val="24"/>
              </w:rPr>
              <w:t>Развитие речи. Анализ лирического произведения второй половины ХХ века</w:t>
            </w:r>
          </w:p>
        </w:tc>
        <w:tc>
          <w:tcPr>
            <w:tcW w:w="802" w:type="dxa"/>
            <w:tcMar>
              <w:top w:w="50" w:type="dxa"/>
              <w:left w:w="100" w:type="dxa"/>
            </w:tcMar>
            <w:vAlign w:val="center"/>
          </w:tcPr>
          <w:p w14:paraId="556597E1">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7FDA6FE0">
            <w:pPr>
              <w:spacing w:before="0" w:after="0" w:line="276" w:lineRule="auto"/>
              <w:ind w:left="135"/>
              <w:jc w:val="center"/>
            </w:pPr>
          </w:p>
        </w:tc>
        <w:tc>
          <w:tcPr>
            <w:tcW w:w="1597" w:type="dxa"/>
            <w:tcMar>
              <w:top w:w="50" w:type="dxa"/>
              <w:left w:w="100" w:type="dxa"/>
            </w:tcMar>
            <w:vAlign w:val="center"/>
          </w:tcPr>
          <w:p w14:paraId="6A32F25D">
            <w:pPr>
              <w:spacing w:before="0" w:after="0" w:line="276" w:lineRule="auto"/>
              <w:ind w:left="135"/>
              <w:jc w:val="center"/>
            </w:pPr>
          </w:p>
        </w:tc>
        <w:tc>
          <w:tcPr>
            <w:tcW w:w="1128" w:type="dxa"/>
            <w:tcMar>
              <w:top w:w="50" w:type="dxa"/>
              <w:left w:w="100" w:type="dxa"/>
            </w:tcMar>
            <w:vAlign w:val="center"/>
          </w:tcPr>
          <w:p w14:paraId="79CA07AA">
            <w:pPr>
              <w:spacing w:before="0" w:after="0"/>
              <w:ind w:left="135"/>
              <w:jc w:val="left"/>
            </w:pPr>
          </w:p>
        </w:tc>
        <w:tc>
          <w:tcPr>
            <w:tcW w:w="1943" w:type="dxa"/>
            <w:tcMar>
              <w:top w:w="50" w:type="dxa"/>
              <w:left w:w="100" w:type="dxa"/>
            </w:tcMar>
            <w:vAlign w:val="center"/>
          </w:tcPr>
          <w:p w14:paraId="40762FF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"https://m.edsoo.ru/8d5e07f0" \h </w:instrText>
            </w:r>
            <w:r>
              <w:fldChar w:fldCharType="separate"/>
            </w:r>
            <w:r>
              <w:rPr>
                <w:rFonts w:ascii="Times New Roman" w:hAnsi="Times New Roman"/>
                <w:b w:val="0"/>
                <w:i w:val="0"/>
                <w:color w:val="0000FF"/>
                <w:sz w:val="22"/>
                <w:u w:val="single"/>
              </w:rPr>
              <w:t>https://m.edsoo.ru/8d5e07f0</w:t>
            </w:r>
            <w:r>
              <w:rPr>
                <w:rFonts w:ascii="Times New Roman" w:hAnsi="Times New Roman"/>
                <w:b w:val="0"/>
                <w:i w:val="0"/>
                <w:color w:val="0000FF"/>
                <w:sz w:val="22"/>
                <w:u w:val="single"/>
              </w:rPr>
              <w:fldChar w:fldCharType="end"/>
            </w:r>
          </w:p>
        </w:tc>
      </w:tr>
      <w:tr w14:paraId="35CCC3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196D1EE1">
            <w:pPr>
              <w:spacing w:before="0" w:after="0"/>
              <w:ind w:left="0"/>
              <w:jc w:val="left"/>
            </w:pPr>
            <w:r>
              <w:rPr>
                <w:rFonts w:ascii="Times New Roman" w:hAnsi="Times New Roman"/>
                <w:b w:val="0"/>
                <w:i w:val="0"/>
                <w:color w:val="000000"/>
                <w:sz w:val="24"/>
              </w:rPr>
              <w:t>86</w:t>
            </w:r>
          </w:p>
        </w:tc>
        <w:tc>
          <w:tcPr>
            <w:tcW w:w="3285" w:type="dxa"/>
            <w:tcMar>
              <w:top w:w="50" w:type="dxa"/>
              <w:left w:w="100" w:type="dxa"/>
            </w:tcMar>
            <w:vAlign w:val="center"/>
          </w:tcPr>
          <w:p w14:paraId="3BB8495E">
            <w:pPr>
              <w:spacing w:before="0" w:after="0"/>
              <w:ind w:left="135"/>
              <w:jc w:val="left"/>
            </w:pPr>
            <w:r>
              <w:rPr>
                <w:rFonts w:ascii="Times New Roman" w:hAnsi="Times New Roman"/>
                <w:b w:val="0"/>
                <w:i w:val="0"/>
                <w:color w:val="000000"/>
                <w:sz w:val="24"/>
              </w:rPr>
              <w:t>Проза второй половины XX – начала XXI века. Страницы жизни и творчества писателя. «Деревенская» проза. Например, Ф.А. Абрамов (повесть «Пелагея»); В.И. Белов (рассказы «На родине», «Бобришный угор») и другие)</w:t>
            </w:r>
          </w:p>
        </w:tc>
        <w:tc>
          <w:tcPr>
            <w:tcW w:w="802" w:type="dxa"/>
            <w:tcMar>
              <w:top w:w="50" w:type="dxa"/>
              <w:left w:w="100" w:type="dxa"/>
            </w:tcMar>
            <w:vAlign w:val="center"/>
          </w:tcPr>
          <w:p w14:paraId="0D1C7F74">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19DFE1FC">
            <w:pPr>
              <w:spacing w:before="0" w:after="0" w:line="276" w:lineRule="auto"/>
              <w:ind w:left="135"/>
              <w:jc w:val="center"/>
            </w:pPr>
          </w:p>
        </w:tc>
        <w:tc>
          <w:tcPr>
            <w:tcW w:w="1597" w:type="dxa"/>
            <w:tcMar>
              <w:top w:w="50" w:type="dxa"/>
              <w:left w:w="100" w:type="dxa"/>
            </w:tcMar>
            <w:vAlign w:val="center"/>
          </w:tcPr>
          <w:p w14:paraId="268AF89D">
            <w:pPr>
              <w:spacing w:before="0" w:after="0" w:line="276" w:lineRule="auto"/>
              <w:ind w:left="135"/>
              <w:jc w:val="center"/>
            </w:pPr>
          </w:p>
        </w:tc>
        <w:tc>
          <w:tcPr>
            <w:tcW w:w="1128" w:type="dxa"/>
            <w:tcMar>
              <w:top w:w="50" w:type="dxa"/>
              <w:left w:w="100" w:type="dxa"/>
            </w:tcMar>
            <w:vAlign w:val="center"/>
          </w:tcPr>
          <w:p w14:paraId="4C897F51">
            <w:pPr>
              <w:spacing w:before="0" w:after="0"/>
              <w:ind w:left="135"/>
              <w:jc w:val="left"/>
            </w:pPr>
          </w:p>
        </w:tc>
        <w:tc>
          <w:tcPr>
            <w:tcW w:w="1943" w:type="dxa"/>
            <w:tcMar>
              <w:top w:w="50" w:type="dxa"/>
              <w:left w:w="100" w:type="dxa"/>
            </w:tcMar>
            <w:vAlign w:val="center"/>
          </w:tcPr>
          <w:p w14:paraId="7D8D2C5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"https://m.edsoo.ru/d936b17f" \h </w:instrText>
            </w:r>
            <w:r>
              <w:fldChar w:fldCharType="separate"/>
            </w:r>
            <w:r>
              <w:rPr>
                <w:rFonts w:ascii="Times New Roman" w:hAnsi="Times New Roman"/>
                <w:b w:val="0"/>
                <w:i w:val="0"/>
                <w:color w:val="0000FF"/>
                <w:sz w:val="22"/>
                <w:u w:val="single"/>
              </w:rPr>
              <w:t>https://m.edsoo.ru/d936b17f</w:t>
            </w:r>
            <w:r>
              <w:rPr>
                <w:rFonts w:ascii="Times New Roman" w:hAnsi="Times New Roman"/>
                <w:b w:val="0"/>
                <w:i w:val="0"/>
                <w:color w:val="0000FF"/>
                <w:sz w:val="22"/>
                <w:u w:val="single"/>
              </w:rPr>
              <w:fldChar w:fldCharType="end"/>
            </w:r>
          </w:p>
        </w:tc>
      </w:tr>
      <w:tr w14:paraId="408697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0BC863D2">
            <w:pPr>
              <w:spacing w:before="0" w:after="0"/>
              <w:ind w:left="0"/>
              <w:jc w:val="left"/>
            </w:pPr>
            <w:r>
              <w:rPr>
                <w:rFonts w:ascii="Times New Roman" w:hAnsi="Times New Roman"/>
                <w:b w:val="0"/>
                <w:i w:val="0"/>
                <w:color w:val="000000"/>
                <w:sz w:val="24"/>
              </w:rPr>
              <w:t>87</w:t>
            </w:r>
          </w:p>
        </w:tc>
        <w:tc>
          <w:tcPr>
            <w:tcW w:w="3285" w:type="dxa"/>
            <w:tcMar>
              <w:top w:w="50" w:type="dxa"/>
              <w:left w:w="100" w:type="dxa"/>
            </w:tcMar>
            <w:vAlign w:val="center"/>
          </w:tcPr>
          <w:p w14:paraId="6708CD4F">
            <w:pPr>
              <w:spacing w:before="0" w:after="0"/>
              <w:ind w:left="135"/>
              <w:jc w:val="left"/>
            </w:pPr>
            <w:r>
              <w:rPr>
                <w:rFonts w:ascii="Times New Roman" w:hAnsi="Times New Roman"/>
                <w:b w:val="0"/>
                <w:i w:val="0"/>
                <w:color w:val="000000"/>
                <w:sz w:val="24"/>
              </w:rPr>
              <w:t>Нравственные искания героев в прозе второй половины ХХ – начале ХХI века. Например, В.П. Астафьев (повествование в рассказах «Царь-рыба» (фрагменты); Ю.П. Казаков (рассказы «Северный дневник», «Поморка); Ю.В. Трифонов (повесть «Обмен») и другие и др.</w:t>
            </w:r>
          </w:p>
        </w:tc>
        <w:tc>
          <w:tcPr>
            <w:tcW w:w="802" w:type="dxa"/>
            <w:tcMar>
              <w:top w:w="50" w:type="dxa"/>
              <w:left w:w="100" w:type="dxa"/>
            </w:tcMar>
            <w:vAlign w:val="center"/>
          </w:tcPr>
          <w:p w14:paraId="13163E3F">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61ADC3FE">
            <w:pPr>
              <w:spacing w:before="0" w:after="0" w:line="276" w:lineRule="auto"/>
              <w:ind w:left="135"/>
              <w:jc w:val="center"/>
            </w:pPr>
          </w:p>
        </w:tc>
        <w:tc>
          <w:tcPr>
            <w:tcW w:w="1597" w:type="dxa"/>
            <w:tcMar>
              <w:top w:w="50" w:type="dxa"/>
              <w:left w:w="100" w:type="dxa"/>
            </w:tcMar>
            <w:vAlign w:val="center"/>
          </w:tcPr>
          <w:p w14:paraId="4B5D15E4">
            <w:pPr>
              <w:spacing w:before="0" w:after="0" w:line="276" w:lineRule="auto"/>
              <w:ind w:left="135"/>
              <w:jc w:val="center"/>
            </w:pPr>
          </w:p>
        </w:tc>
        <w:tc>
          <w:tcPr>
            <w:tcW w:w="1128" w:type="dxa"/>
            <w:tcMar>
              <w:top w:w="50" w:type="dxa"/>
              <w:left w:w="100" w:type="dxa"/>
            </w:tcMar>
            <w:vAlign w:val="center"/>
          </w:tcPr>
          <w:p w14:paraId="5756F3EB">
            <w:pPr>
              <w:spacing w:before="0" w:after="0"/>
              <w:ind w:left="135"/>
              <w:jc w:val="left"/>
            </w:pPr>
          </w:p>
        </w:tc>
        <w:tc>
          <w:tcPr>
            <w:tcW w:w="1943" w:type="dxa"/>
            <w:tcMar>
              <w:top w:w="50" w:type="dxa"/>
              <w:left w:w="100" w:type="dxa"/>
            </w:tcMar>
            <w:vAlign w:val="center"/>
          </w:tcPr>
          <w:p w14:paraId="316C318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"https://m.edsoo.ru/aaa84fa0" \h </w:instrText>
            </w:r>
            <w:r>
              <w:fldChar w:fldCharType="separate"/>
            </w:r>
            <w:r>
              <w:rPr>
                <w:rFonts w:ascii="Times New Roman" w:hAnsi="Times New Roman"/>
                <w:b w:val="0"/>
                <w:i w:val="0"/>
                <w:color w:val="0000FF"/>
                <w:sz w:val="22"/>
                <w:u w:val="single"/>
              </w:rPr>
              <w:t>https://m.edsoo.ru/aaa84fa0</w:t>
            </w:r>
            <w:r>
              <w:rPr>
                <w:rFonts w:ascii="Times New Roman" w:hAnsi="Times New Roman"/>
                <w:b w:val="0"/>
                <w:i w:val="0"/>
                <w:color w:val="0000FF"/>
                <w:sz w:val="22"/>
                <w:u w:val="single"/>
              </w:rPr>
              <w:fldChar w:fldCharType="end"/>
            </w:r>
          </w:p>
        </w:tc>
      </w:tr>
      <w:tr w14:paraId="564418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182F528A">
            <w:pPr>
              <w:spacing w:before="0" w:after="0"/>
              <w:ind w:left="0"/>
              <w:jc w:val="left"/>
            </w:pPr>
            <w:r>
              <w:rPr>
                <w:rFonts w:ascii="Times New Roman" w:hAnsi="Times New Roman"/>
                <w:b w:val="0"/>
                <w:i w:val="0"/>
                <w:color w:val="000000"/>
                <w:sz w:val="24"/>
              </w:rPr>
              <w:t>88</w:t>
            </w:r>
          </w:p>
        </w:tc>
        <w:tc>
          <w:tcPr>
            <w:tcW w:w="3285" w:type="dxa"/>
            <w:tcMar>
              <w:top w:w="50" w:type="dxa"/>
              <w:left w:w="100" w:type="dxa"/>
            </w:tcMar>
            <w:vAlign w:val="center"/>
          </w:tcPr>
          <w:p w14:paraId="4309C2FC">
            <w:pPr>
              <w:spacing w:before="0" w:after="0"/>
              <w:ind w:left="135"/>
              <w:jc w:val="left"/>
            </w:pPr>
            <w:r>
              <w:rPr>
                <w:rFonts w:ascii="Times New Roman" w:hAnsi="Times New Roman"/>
                <w:b w:val="0"/>
                <w:i w:val="0"/>
                <w:color w:val="000000"/>
                <w:sz w:val="24"/>
              </w:rPr>
              <w:t>Разнообразие повествовательных форм в изображении жизни современного общества. 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другие люди») и др.</w:t>
            </w:r>
          </w:p>
        </w:tc>
        <w:tc>
          <w:tcPr>
            <w:tcW w:w="802" w:type="dxa"/>
            <w:tcMar>
              <w:top w:w="50" w:type="dxa"/>
              <w:left w:w="100" w:type="dxa"/>
            </w:tcMar>
            <w:vAlign w:val="center"/>
          </w:tcPr>
          <w:p w14:paraId="7BD4F8D0">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4519EB2F">
            <w:pPr>
              <w:spacing w:before="0" w:after="0" w:line="276" w:lineRule="auto"/>
              <w:ind w:left="135"/>
              <w:jc w:val="center"/>
            </w:pPr>
          </w:p>
        </w:tc>
        <w:tc>
          <w:tcPr>
            <w:tcW w:w="1597" w:type="dxa"/>
            <w:tcMar>
              <w:top w:w="50" w:type="dxa"/>
              <w:left w:w="100" w:type="dxa"/>
            </w:tcMar>
            <w:vAlign w:val="center"/>
          </w:tcPr>
          <w:p w14:paraId="46B525CE">
            <w:pPr>
              <w:spacing w:before="0" w:after="0" w:line="276" w:lineRule="auto"/>
              <w:ind w:left="135"/>
              <w:jc w:val="center"/>
            </w:pPr>
          </w:p>
        </w:tc>
        <w:tc>
          <w:tcPr>
            <w:tcW w:w="1128" w:type="dxa"/>
            <w:tcMar>
              <w:top w:w="50" w:type="dxa"/>
              <w:left w:w="100" w:type="dxa"/>
            </w:tcMar>
            <w:vAlign w:val="center"/>
          </w:tcPr>
          <w:p w14:paraId="1C88EC4E">
            <w:pPr>
              <w:spacing w:before="0" w:after="0"/>
              <w:ind w:left="135"/>
              <w:jc w:val="left"/>
            </w:pPr>
          </w:p>
        </w:tc>
        <w:tc>
          <w:tcPr>
            <w:tcW w:w="1943" w:type="dxa"/>
            <w:tcMar>
              <w:top w:w="50" w:type="dxa"/>
              <w:left w:w="100" w:type="dxa"/>
            </w:tcMar>
            <w:vAlign w:val="center"/>
          </w:tcPr>
          <w:p w14:paraId="00E0490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"https://m.edsoo.ru/2ce35f4e" \h </w:instrText>
            </w:r>
            <w:r>
              <w:fldChar w:fldCharType="separate"/>
            </w:r>
            <w:r>
              <w:rPr>
                <w:rFonts w:ascii="Times New Roman" w:hAnsi="Times New Roman"/>
                <w:b w:val="0"/>
                <w:i w:val="0"/>
                <w:color w:val="0000FF"/>
                <w:sz w:val="22"/>
                <w:u w:val="single"/>
              </w:rPr>
              <w:t>https://m.edsoo.ru/2ce35f4e</w:t>
            </w:r>
            <w:r>
              <w:rPr>
                <w:rFonts w:ascii="Times New Roman" w:hAnsi="Times New Roman"/>
                <w:b w:val="0"/>
                <w:i w:val="0"/>
                <w:color w:val="0000FF"/>
                <w:sz w:val="22"/>
                <w:u w:val="single"/>
              </w:rPr>
              <w:fldChar w:fldCharType="end"/>
            </w:r>
          </w:p>
        </w:tc>
      </w:tr>
      <w:tr w14:paraId="691B13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33C01D3C">
            <w:pPr>
              <w:spacing w:before="0" w:after="0"/>
              <w:ind w:left="0"/>
              <w:jc w:val="left"/>
            </w:pPr>
            <w:r>
              <w:rPr>
                <w:rFonts w:ascii="Times New Roman" w:hAnsi="Times New Roman"/>
                <w:b w:val="0"/>
                <w:i w:val="0"/>
                <w:color w:val="000000"/>
                <w:sz w:val="24"/>
              </w:rPr>
              <w:t>89</w:t>
            </w:r>
          </w:p>
        </w:tc>
        <w:tc>
          <w:tcPr>
            <w:tcW w:w="3285" w:type="dxa"/>
            <w:tcMar>
              <w:top w:w="50" w:type="dxa"/>
              <w:left w:w="100" w:type="dxa"/>
            </w:tcMar>
            <w:vAlign w:val="center"/>
          </w:tcPr>
          <w:p w14:paraId="6EC34355">
            <w:pPr>
              <w:spacing w:before="0" w:after="0"/>
              <w:ind w:left="135"/>
              <w:jc w:val="left"/>
            </w:pPr>
            <w:r>
              <w:rPr>
                <w:rFonts w:ascii="Times New Roman" w:hAnsi="Times New Roman"/>
                <w:b w:val="0"/>
                <w:i w:val="0"/>
                <w:color w:val="000000"/>
                <w:sz w:val="24"/>
              </w:rPr>
              <w:t>Поэзия второй половины XX — начала XXI 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802" w:type="dxa"/>
            <w:tcMar>
              <w:top w:w="50" w:type="dxa"/>
              <w:left w:w="100" w:type="dxa"/>
            </w:tcMar>
            <w:vAlign w:val="center"/>
          </w:tcPr>
          <w:p w14:paraId="09CB61A6">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3B5307CD">
            <w:pPr>
              <w:spacing w:before="0" w:after="0" w:line="276" w:lineRule="auto"/>
              <w:ind w:left="135"/>
              <w:jc w:val="center"/>
            </w:pPr>
          </w:p>
        </w:tc>
        <w:tc>
          <w:tcPr>
            <w:tcW w:w="1597" w:type="dxa"/>
            <w:tcMar>
              <w:top w:w="50" w:type="dxa"/>
              <w:left w:w="100" w:type="dxa"/>
            </w:tcMar>
            <w:vAlign w:val="center"/>
          </w:tcPr>
          <w:p w14:paraId="63F4A3A7">
            <w:pPr>
              <w:spacing w:before="0" w:after="0" w:line="276" w:lineRule="auto"/>
              <w:ind w:left="135"/>
              <w:jc w:val="center"/>
            </w:pPr>
          </w:p>
        </w:tc>
        <w:tc>
          <w:tcPr>
            <w:tcW w:w="1128" w:type="dxa"/>
            <w:tcMar>
              <w:top w:w="50" w:type="dxa"/>
              <w:left w:w="100" w:type="dxa"/>
            </w:tcMar>
            <w:vAlign w:val="center"/>
          </w:tcPr>
          <w:p w14:paraId="13678EF4">
            <w:pPr>
              <w:spacing w:before="0" w:after="0"/>
              <w:ind w:left="135"/>
              <w:jc w:val="left"/>
            </w:pPr>
          </w:p>
        </w:tc>
        <w:tc>
          <w:tcPr>
            <w:tcW w:w="1943" w:type="dxa"/>
            <w:tcMar>
              <w:top w:w="50" w:type="dxa"/>
              <w:left w:w="100" w:type="dxa"/>
            </w:tcMar>
            <w:vAlign w:val="center"/>
          </w:tcPr>
          <w:p w14:paraId="5EFA641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"https://m.edsoo.ru/36100252" \h </w:instrText>
            </w:r>
            <w:r>
              <w:fldChar w:fldCharType="separate"/>
            </w:r>
            <w:r>
              <w:rPr>
                <w:rFonts w:ascii="Times New Roman" w:hAnsi="Times New Roman"/>
                <w:b w:val="0"/>
                <w:i w:val="0"/>
                <w:color w:val="0000FF"/>
                <w:sz w:val="22"/>
                <w:u w:val="single"/>
              </w:rPr>
              <w:t>https://m.edsoo.ru/36100252</w:t>
            </w:r>
            <w:r>
              <w:rPr>
                <w:rFonts w:ascii="Times New Roman" w:hAnsi="Times New Roman"/>
                <w:b w:val="0"/>
                <w:i w:val="0"/>
                <w:color w:val="0000FF"/>
                <w:sz w:val="22"/>
                <w:u w:val="single"/>
              </w:rPr>
              <w:fldChar w:fldCharType="end"/>
            </w:r>
          </w:p>
        </w:tc>
      </w:tr>
      <w:tr w14:paraId="3DD33B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1FCC287C">
            <w:pPr>
              <w:spacing w:before="0" w:after="0"/>
              <w:ind w:left="0"/>
              <w:jc w:val="left"/>
            </w:pPr>
            <w:r>
              <w:rPr>
                <w:rFonts w:ascii="Times New Roman" w:hAnsi="Times New Roman"/>
                <w:b w:val="0"/>
                <w:i w:val="0"/>
                <w:color w:val="000000"/>
                <w:sz w:val="24"/>
              </w:rPr>
              <w:t>90</w:t>
            </w:r>
          </w:p>
        </w:tc>
        <w:tc>
          <w:tcPr>
            <w:tcW w:w="3285" w:type="dxa"/>
            <w:tcMar>
              <w:top w:w="50" w:type="dxa"/>
              <w:left w:w="100" w:type="dxa"/>
            </w:tcMar>
            <w:vAlign w:val="center"/>
          </w:tcPr>
          <w:p w14:paraId="0358DBE3">
            <w:pPr>
              <w:spacing w:before="0" w:after="0"/>
              <w:ind w:left="135"/>
              <w:jc w:val="left"/>
            </w:pPr>
            <w:r>
              <w:rPr>
                <w:rFonts w:ascii="Times New Roman" w:hAnsi="Times New Roman"/>
                <w:b w:val="0"/>
                <w:i w:val="0"/>
                <w:color w:val="000000"/>
                <w:sz w:val="24"/>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14:paraId="3783BC9B">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1396EED2">
            <w:pPr>
              <w:spacing w:before="0" w:after="0" w:line="276" w:lineRule="auto"/>
              <w:ind w:left="135"/>
              <w:jc w:val="center"/>
            </w:pPr>
          </w:p>
        </w:tc>
        <w:tc>
          <w:tcPr>
            <w:tcW w:w="1597" w:type="dxa"/>
            <w:tcMar>
              <w:top w:w="50" w:type="dxa"/>
              <w:left w:w="100" w:type="dxa"/>
            </w:tcMar>
            <w:vAlign w:val="center"/>
          </w:tcPr>
          <w:p w14:paraId="67B8AEE5">
            <w:pPr>
              <w:spacing w:before="0" w:after="0" w:line="276" w:lineRule="auto"/>
              <w:ind w:left="135"/>
              <w:jc w:val="center"/>
            </w:pPr>
          </w:p>
        </w:tc>
        <w:tc>
          <w:tcPr>
            <w:tcW w:w="1128" w:type="dxa"/>
            <w:tcMar>
              <w:top w:w="50" w:type="dxa"/>
              <w:left w:w="100" w:type="dxa"/>
            </w:tcMar>
            <w:vAlign w:val="center"/>
          </w:tcPr>
          <w:p w14:paraId="66092081">
            <w:pPr>
              <w:spacing w:before="0" w:after="0"/>
              <w:ind w:left="135"/>
              <w:jc w:val="left"/>
            </w:pPr>
          </w:p>
        </w:tc>
        <w:tc>
          <w:tcPr>
            <w:tcW w:w="1943" w:type="dxa"/>
            <w:tcMar>
              <w:top w:w="50" w:type="dxa"/>
              <w:left w:w="100" w:type="dxa"/>
            </w:tcMar>
            <w:vAlign w:val="center"/>
          </w:tcPr>
          <w:p w14:paraId="77C3CC5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"https://m.edsoo.ru/d75dd00e" \h </w:instrText>
            </w:r>
            <w:r>
              <w:fldChar w:fldCharType="separate"/>
            </w:r>
            <w:r>
              <w:rPr>
                <w:rFonts w:ascii="Times New Roman" w:hAnsi="Times New Roman"/>
                <w:b w:val="0"/>
                <w:i w:val="0"/>
                <w:color w:val="0000FF"/>
                <w:sz w:val="22"/>
                <w:u w:val="single"/>
              </w:rPr>
              <w:t>https://m.edsoo.ru/d75dd00e</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"https://m.edsoo.ru/7cd5948e" \h </w:instrText>
            </w:r>
            <w:r>
              <w:fldChar w:fldCharType="separate"/>
            </w:r>
            <w:r>
              <w:rPr>
                <w:rFonts w:ascii="Times New Roman" w:hAnsi="Times New Roman"/>
                <w:b w:val="0"/>
                <w:i w:val="0"/>
                <w:color w:val="0000FF"/>
                <w:sz w:val="22"/>
                <w:u w:val="single"/>
              </w:rPr>
              <w:t>https://m.edsoo.ru/7cd5948e</w:t>
            </w:r>
            <w:r>
              <w:rPr>
                <w:rFonts w:ascii="Times New Roman" w:hAnsi="Times New Roman"/>
                <w:b w:val="0"/>
                <w:i w:val="0"/>
                <w:color w:val="0000FF"/>
                <w:sz w:val="22"/>
                <w:u w:val="single"/>
              </w:rPr>
              <w:fldChar w:fldCharType="end"/>
            </w:r>
          </w:p>
        </w:tc>
      </w:tr>
      <w:tr w14:paraId="3A026E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5D1D5C69">
            <w:pPr>
              <w:spacing w:before="0" w:after="0"/>
              <w:ind w:left="0"/>
              <w:jc w:val="left"/>
            </w:pPr>
            <w:r>
              <w:rPr>
                <w:rFonts w:ascii="Times New Roman" w:hAnsi="Times New Roman"/>
                <w:b w:val="0"/>
                <w:i w:val="0"/>
                <w:color w:val="000000"/>
                <w:sz w:val="24"/>
              </w:rPr>
              <w:t>91</w:t>
            </w:r>
          </w:p>
        </w:tc>
        <w:tc>
          <w:tcPr>
            <w:tcW w:w="3285" w:type="dxa"/>
            <w:tcMar>
              <w:top w:w="50" w:type="dxa"/>
              <w:left w:w="100" w:type="dxa"/>
            </w:tcMar>
            <w:vAlign w:val="center"/>
          </w:tcPr>
          <w:p w14:paraId="60344AE6">
            <w:pPr>
              <w:spacing w:before="0" w:after="0"/>
              <w:ind w:left="135"/>
              <w:jc w:val="left"/>
            </w:pPr>
            <w:r>
              <w:rPr>
                <w:rFonts w:ascii="Times New Roman" w:hAnsi="Times New Roman"/>
                <w:b w:val="0"/>
                <w:i w:val="0"/>
                <w:color w:val="000000"/>
                <w:sz w:val="24"/>
              </w:rPr>
              <w:t>Особенности драматургии второй половины ХХ - начала ХХI веков. Например, А.Н. Арбузов «Иркутская история»; А.В. Вампилов «Старший сын» и другие. Основные темы и проблемы</w:t>
            </w:r>
          </w:p>
        </w:tc>
        <w:tc>
          <w:tcPr>
            <w:tcW w:w="802" w:type="dxa"/>
            <w:tcMar>
              <w:top w:w="50" w:type="dxa"/>
              <w:left w:w="100" w:type="dxa"/>
            </w:tcMar>
            <w:vAlign w:val="center"/>
          </w:tcPr>
          <w:p w14:paraId="173BBDF3">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722C6509">
            <w:pPr>
              <w:spacing w:before="0" w:after="0" w:line="276" w:lineRule="auto"/>
              <w:ind w:left="135"/>
              <w:jc w:val="center"/>
            </w:pPr>
          </w:p>
        </w:tc>
        <w:tc>
          <w:tcPr>
            <w:tcW w:w="1597" w:type="dxa"/>
            <w:tcMar>
              <w:top w:w="50" w:type="dxa"/>
              <w:left w:w="100" w:type="dxa"/>
            </w:tcMar>
            <w:vAlign w:val="center"/>
          </w:tcPr>
          <w:p w14:paraId="5C9A5507">
            <w:pPr>
              <w:spacing w:before="0" w:after="0" w:line="276" w:lineRule="auto"/>
              <w:ind w:left="135"/>
              <w:jc w:val="center"/>
            </w:pPr>
          </w:p>
        </w:tc>
        <w:tc>
          <w:tcPr>
            <w:tcW w:w="1128" w:type="dxa"/>
            <w:tcMar>
              <w:top w:w="50" w:type="dxa"/>
              <w:left w:w="100" w:type="dxa"/>
            </w:tcMar>
            <w:vAlign w:val="center"/>
          </w:tcPr>
          <w:p w14:paraId="7CBCD02A">
            <w:pPr>
              <w:spacing w:before="0" w:after="0"/>
              <w:ind w:left="135"/>
              <w:jc w:val="left"/>
            </w:pPr>
          </w:p>
        </w:tc>
        <w:tc>
          <w:tcPr>
            <w:tcW w:w="1943" w:type="dxa"/>
            <w:tcMar>
              <w:top w:w="50" w:type="dxa"/>
              <w:left w:w="100" w:type="dxa"/>
            </w:tcMar>
            <w:vAlign w:val="center"/>
          </w:tcPr>
          <w:p w14:paraId="35C5377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"https://m.edsoo.ru/affe147a" \h </w:instrText>
            </w:r>
            <w:r>
              <w:fldChar w:fldCharType="separate"/>
            </w:r>
            <w:r>
              <w:rPr>
                <w:rFonts w:ascii="Times New Roman" w:hAnsi="Times New Roman"/>
                <w:b w:val="0"/>
                <w:i w:val="0"/>
                <w:color w:val="0000FF"/>
                <w:sz w:val="22"/>
                <w:u w:val="single"/>
              </w:rPr>
              <w:t>https://m.edsoo.ru/affe147a</w:t>
            </w:r>
            <w:r>
              <w:rPr>
                <w:rFonts w:ascii="Times New Roman" w:hAnsi="Times New Roman"/>
                <w:b w:val="0"/>
                <w:i w:val="0"/>
                <w:color w:val="0000FF"/>
                <w:sz w:val="22"/>
                <w:u w:val="single"/>
              </w:rPr>
              <w:fldChar w:fldCharType="end"/>
            </w:r>
          </w:p>
        </w:tc>
      </w:tr>
      <w:tr w14:paraId="3904F3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68EE679A">
            <w:pPr>
              <w:spacing w:before="0" w:after="0"/>
              <w:ind w:left="0"/>
              <w:jc w:val="left"/>
            </w:pPr>
            <w:r>
              <w:rPr>
                <w:rFonts w:ascii="Times New Roman" w:hAnsi="Times New Roman"/>
                <w:b w:val="0"/>
                <w:i w:val="0"/>
                <w:color w:val="000000"/>
                <w:sz w:val="24"/>
              </w:rPr>
              <w:t>92</w:t>
            </w:r>
          </w:p>
        </w:tc>
        <w:tc>
          <w:tcPr>
            <w:tcW w:w="3285" w:type="dxa"/>
            <w:tcMar>
              <w:top w:w="50" w:type="dxa"/>
              <w:left w:w="100" w:type="dxa"/>
            </w:tcMar>
            <w:vAlign w:val="center"/>
          </w:tcPr>
          <w:p w14:paraId="2C7467DE">
            <w:pPr>
              <w:spacing w:before="0" w:after="0"/>
              <w:ind w:left="135"/>
              <w:jc w:val="left"/>
            </w:pPr>
            <w:r>
              <w:rPr>
                <w:rFonts w:ascii="Times New Roman" w:hAnsi="Times New Roman"/>
                <w:b w:val="0"/>
                <w:i w:val="0"/>
                <w:color w:val="000000"/>
                <w:sz w:val="24"/>
              </w:rPr>
              <w:t>Подготовка к контрольной работе ответы на проблемный вопрос, сочинение, тесты по литературе второй половины ХХ века</w:t>
            </w:r>
          </w:p>
        </w:tc>
        <w:tc>
          <w:tcPr>
            <w:tcW w:w="802" w:type="dxa"/>
            <w:tcMar>
              <w:top w:w="50" w:type="dxa"/>
              <w:left w:w="100" w:type="dxa"/>
            </w:tcMar>
            <w:vAlign w:val="center"/>
          </w:tcPr>
          <w:p w14:paraId="7CC95FEC">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0283D2AF">
            <w:pPr>
              <w:spacing w:before="0" w:after="0" w:line="276" w:lineRule="auto"/>
              <w:ind w:left="135"/>
              <w:jc w:val="center"/>
            </w:pPr>
          </w:p>
        </w:tc>
        <w:tc>
          <w:tcPr>
            <w:tcW w:w="1597" w:type="dxa"/>
            <w:tcMar>
              <w:top w:w="50" w:type="dxa"/>
              <w:left w:w="100" w:type="dxa"/>
            </w:tcMar>
            <w:vAlign w:val="center"/>
          </w:tcPr>
          <w:p w14:paraId="202D0FEE">
            <w:pPr>
              <w:spacing w:before="0" w:after="0" w:line="276" w:lineRule="auto"/>
              <w:ind w:left="135"/>
              <w:jc w:val="center"/>
            </w:pPr>
          </w:p>
        </w:tc>
        <w:tc>
          <w:tcPr>
            <w:tcW w:w="1128" w:type="dxa"/>
            <w:tcMar>
              <w:top w:w="50" w:type="dxa"/>
              <w:left w:w="100" w:type="dxa"/>
            </w:tcMar>
            <w:vAlign w:val="center"/>
          </w:tcPr>
          <w:p w14:paraId="6AE5AB8F">
            <w:pPr>
              <w:spacing w:before="0" w:after="0"/>
              <w:ind w:left="135"/>
              <w:jc w:val="left"/>
            </w:pPr>
          </w:p>
        </w:tc>
        <w:tc>
          <w:tcPr>
            <w:tcW w:w="1943" w:type="dxa"/>
            <w:tcMar>
              <w:top w:w="50" w:type="dxa"/>
              <w:left w:w="100" w:type="dxa"/>
            </w:tcMar>
            <w:vAlign w:val="center"/>
          </w:tcPr>
          <w:p w14:paraId="271E79A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"https://m.edsoo.ru/f735fb80" \h </w:instrText>
            </w:r>
            <w:r>
              <w:fldChar w:fldCharType="separate"/>
            </w:r>
            <w:r>
              <w:rPr>
                <w:rFonts w:ascii="Times New Roman" w:hAnsi="Times New Roman"/>
                <w:b w:val="0"/>
                <w:i w:val="0"/>
                <w:color w:val="0000FF"/>
                <w:sz w:val="22"/>
                <w:u w:val="single"/>
              </w:rPr>
              <w:t>https://m.edsoo.ru/f735fb80</w:t>
            </w:r>
            <w:r>
              <w:rPr>
                <w:rFonts w:ascii="Times New Roman" w:hAnsi="Times New Roman"/>
                <w:b w:val="0"/>
                <w:i w:val="0"/>
                <w:color w:val="0000FF"/>
                <w:sz w:val="22"/>
                <w:u w:val="single"/>
              </w:rPr>
              <w:fldChar w:fldCharType="end"/>
            </w:r>
          </w:p>
        </w:tc>
      </w:tr>
      <w:tr w14:paraId="57BCC0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7902BC18">
            <w:pPr>
              <w:spacing w:before="0" w:after="0"/>
              <w:ind w:left="0"/>
              <w:jc w:val="left"/>
            </w:pPr>
            <w:r>
              <w:rPr>
                <w:rFonts w:ascii="Times New Roman" w:hAnsi="Times New Roman"/>
                <w:b w:val="0"/>
                <w:i w:val="0"/>
                <w:color w:val="000000"/>
                <w:sz w:val="24"/>
              </w:rPr>
              <w:t>93</w:t>
            </w:r>
          </w:p>
        </w:tc>
        <w:tc>
          <w:tcPr>
            <w:tcW w:w="3285" w:type="dxa"/>
            <w:tcMar>
              <w:top w:w="50" w:type="dxa"/>
              <w:left w:w="100" w:type="dxa"/>
            </w:tcMar>
            <w:vAlign w:val="center"/>
          </w:tcPr>
          <w:p w14:paraId="7B92B805">
            <w:pPr>
              <w:spacing w:before="0" w:after="0"/>
              <w:ind w:left="135"/>
              <w:jc w:val="left"/>
            </w:pPr>
            <w:r>
              <w:rPr>
                <w:rFonts w:ascii="Times New Roman" w:hAnsi="Times New Roman"/>
                <w:b w:val="0"/>
                <w:i w:val="0"/>
                <w:color w:val="000000"/>
                <w:sz w:val="24"/>
              </w:rPr>
              <w:t>Контрольная работа письменные ответы, сочинение, тесты по литературе второй половины ХХ века</w:t>
            </w:r>
          </w:p>
        </w:tc>
        <w:tc>
          <w:tcPr>
            <w:tcW w:w="802" w:type="dxa"/>
            <w:tcMar>
              <w:top w:w="50" w:type="dxa"/>
              <w:left w:w="100" w:type="dxa"/>
            </w:tcMar>
            <w:vAlign w:val="center"/>
          </w:tcPr>
          <w:p w14:paraId="36331453">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34C20E7A">
            <w:pPr>
              <w:spacing w:before="0" w:after="0" w:line="276" w:lineRule="auto"/>
              <w:ind w:left="135"/>
              <w:jc w:val="center"/>
            </w:pPr>
            <w:r>
              <w:rPr>
                <w:rFonts w:ascii="Times New Roman" w:hAnsi="Times New Roman"/>
                <w:b w:val="0"/>
                <w:i w:val="0"/>
                <w:color w:val="000000"/>
                <w:sz w:val="24"/>
              </w:rPr>
              <w:t xml:space="preserve"> 1 </w:t>
            </w:r>
          </w:p>
        </w:tc>
        <w:tc>
          <w:tcPr>
            <w:tcW w:w="1597" w:type="dxa"/>
            <w:tcMar>
              <w:top w:w="50" w:type="dxa"/>
              <w:left w:w="100" w:type="dxa"/>
            </w:tcMar>
            <w:vAlign w:val="center"/>
          </w:tcPr>
          <w:p w14:paraId="77EA6A44">
            <w:pPr>
              <w:spacing w:before="0" w:after="0" w:line="276" w:lineRule="auto"/>
              <w:ind w:left="135"/>
              <w:jc w:val="center"/>
            </w:pPr>
          </w:p>
        </w:tc>
        <w:tc>
          <w:tcPr>
            <w:tcW w:w="1128" w:type="dxa"/>
            <w:tcMar>
              <w:top w:w="50" w:type="dxa"/>
              <w:left w:w="100" w:type="dxa"/>
            </w:tcMar>
            <w:vAlign w:val="center"/>
          </w:tcPr>
          <w:p w14:paraId="05549B6A">
            <w:pPr>
              <w:spacing w:before="0" w:after="0"/>
              <w:ind w:left="135"/>
              <w:jc w:val="left"/>
            </w:pPr>
          </w:p>
        </w:tc>
        <w:tc>
          <w:tcPr>
            <w:tcW w:w="1943" w:type="dxa"/>
            <w:tcMar>
              <w:top w:w="50" w:type="dxa"/>
              <w:left w:w="100" w:type="dxa"/>
            </w:tcMar>
            <w:vAlign w:val="center"/>
          </w:tcPr>
          <w:p w14:paraId="4CC64C77">
            <w:pPr>
              <w:spacing w:before="0" w:after="0"/>
              <w:ind w:left="135"/>
              <w:jc w:val="left"/>
            </w:pPr>
            <w:r>
              <w:rPr>
                <w:rFonts w:ascii="Times New Roman" w:hAnsi="Times New Roman"/>
                <w:b w:val="0"/>
                <w:i w:val="0"/>
                <w:color w:val="000000"/>
                <w:sz w:val="24"/>
              </w:rPr>
              <w:t xml:space="preserve">Библиотика ЦОК </w:t>
            </w:r>
            <w:r>
              <w:fldChar w:fldCharType="begin"/>
            </w:r>
            <w:r>
              <w:instrText xml:space="preserve"> HYPERLINK "https://m.edsoo.ru/75c8fd94" \h </w:instrText>
            </w:r>
            <w:r>
              <w:fldChar w:fldCharType="separate"/>
            </w:r>
            <w:r>
              <w:rPr>
                <w:rFonts w:ascii="Times New Roman" w:hAnsi="Times New Roman"/>
                <w:b w:val="0"/>
                <w:i w:val="0"/>
                <w:color w:val="0000FF"/>
                <w:sz w:val="22"/>
                <w:u w:val="single"/>
              </w:rPr>
              <w:t>https://m.edsoo.ru/75c8fd94</w:t>
            </w:r>
            <w:r>
              <w:rPr>
                <w:rFonts w:ascii="Times New Roman" w:hAnsi="Times New Roman"/>
                <w:b w:val="0"/>
                <w:i w:val="0"/>
                <w:color w:val="0000FF"/>
                <w:sz w:val="22"/>
                <w:u w:val="single"/>
              </w:rPr>
              <w:fldChar w:fldCharType="end"/>
            </w:r>
          </w:p>
        </w:tc>
      </w:tr>
      <w:tr w14:paraId="051D2A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7DFF9B5E">
            <w:pPr>
              <w:spacing w:before="0" w:after="0"/>
              <w:ind w:left="0"/>
              <w:jc w:val="left"/>
            </w:pPr>
            <w:r>
              <w:rPr>
                <w:rFonts w:ascii="Times New Roman" w:hAnsi="Times New Roman"/>
                <w:b w:val="0"/>
                <w:i w:val="0"/>
                <w:color w:val="000000"/>
                <w:sz w:val="24"/>
              </w:rPr>
              <w:t>94</w:t>
            </w:r>
          </w:p>
        </w:tc>
        <w:tc>
          <w:tcPr>
            <w:tcW w:w="3285" w:type="dxa"/>
            <w:tcMar>
              <w:top w:w="50" w:type="dxa"/>
              <w:left w:w="100" w:type="dxa"/>
            </w:tcMar>
            <w:vAlign w:val="center"/>
          </w:tcPr>
          <w:p w14:paraId="488EC835">
            <w:pPr>
              <w:spacing w:before="0" w:after="0"/>
              <w:ind w:left="135"/>
              <w:jc w:val="left"/>
            </w:pPr>
            <w:r>
              <w:rPr>
                <w:rFonts w:ascii="Times New Roman" w:hAnsi="Times New Roman"/>
                <w:b w:val="0"/>
                <w:i w:val="0"/>
                <w:color w:val="000000"/>
                <w:sz w:val="24"/>
              </w:rPr>
              <w:t>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Художественное произведение в историко-культурном контексте</w:t>
            </w:r>
          </w:p>
        </w:tc>
        <w:tc>
          <w:tcPr>
            <w:tcW w:w="802" w:type="dxa"/>
            <w:tcMar>
              <w:top w:w="50" w:type="dxa"/>
              <w:left w:w="100" w:type="dxa"/>
            </w:tcMar>
            <w:vAlign w:val="center"/>
          </w:tcPr>
          <w:p w14:paraId="6A935399">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2F15408F">
            <w:pPr>
              <w:spacing w:before="0" w:after="0" w:line="276" w:lineRule="auto"/>
              <w:ind w:left="135"/>
              <w:jc w:val="center"/>
            </w:pPr>
          </w:p>
        </w:tc>
        <w:tc>
          <w:tcPr>
            <w:tcW w:w="1597" w:type="dxa"/>
            <w:tcMar>
              <w:top w:w="50" w:type="dxa"/>
              <w:left w:w="100" w:type="dxa"/>
            </w:tcMar>
            <w:vAlign w:val="center"/>
          </w:tcPr>
          <w:p w14:paraId="344CFB2C">
            <w:pPr>
              <w:spacing w:before="0" w:after="0" w:line="276" w:lineRule="auto"/>
              <w:ind w:left="135"/>
              <w:jc w:val="center"/>
            </w:pPr>
          </w:p>
        </w:tc>
        <w:tc>
          <w:tcPr>
            <w:tcW w:w="1128" w:type="dxa"/>
            <w:tcMar>
              <w:top w:w="50" w:type="dxa"/>
              <w:left w:w="100" w:type="dxa"/>
            </w:tcMar>
            <w:vAlign w:val="center"/>
          </w:tcPr>
          <w:p w14:paraId="10E45574">
            <w:pPr>
              <w:spacing w:before="0" w:after="0"/>
              <w:ind w:left="135"/>
              <w:jc w:val="left"/>
            </w:pPr>
          </w:p>
        </w:tc>
        <w:tc>
          <w:tcPr>
            <w:tcW w:w="1943" w:type="dxa"/>
            <w:tcMar>
              <w:top w:w="50" w:type="dxa"/>
              <w:left w:w="100" w:type="dxa"/>
            </w:tcMar>
            <w:vAlign w:val="center"/>
          </w:tcPr>
          <w:p w14:paraId="4B60337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"https://m.edsoo.ru/fb08947b" \h </w:instrText>
            </w:r>
            <w:r>
              <w:fldChar w:fldCharType="separate"/>
            </w:r>
            <w:r>
              <w:rPr>
                <w:rFonts w:ascii="Times New Roman" w:hAnsi="Times New Roman"/>
                <w:b w:val="0"/>
                <w:i w:val="0"/>
                <w:color w:val="0000FF"/>
                <w:sz w:val="22"/>
                <w:u w:val="single"/>
              </w:rPr>
              <w:t>https://m.edsoo.ru/fb08947b</w:t>
            </w:r>
            <w:r>
              <w:rPr>
                <w:rFonts w:ascii="Times New Roman" w:hAnsi="Times New Roman"/>
                <w:b w:val="0"/>
                <w:i w:val="0"/>
                <w:color w:val="0000FF"/>
                <w:sz w:val="22"/>
                <w:u w:val="single"/>
              </w:rPr>
              <w:fldChar w:fldCharType="end"/>
            </w:r>
          </w:p>
        </w:tc>
      </w:tr>
      <w:tr w14:paraId="0CAA91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0CF2D4E8">
            <w:pPr>
              <w:spacing w:before="0" w:after="0"/>
              <w:ind w:left="0"/>
              <w:jc w:val="left"/>
            </w:pPr>
            <w:r>
              <w:rPr>
                <w:rFonts w:ascii="Times New Roman" w:hAnsi="Times New Roman"/>
                <w:b w:val="0"/>
                <w:i w:val="0"/>
                <w:color w:val="000000"/>
                <w:sz w:val="24"/>
              </w:rPr>
              <w:t>95</w:t>
            </w:r>
          </w:p>
        </w:tc>
        <w:tc>
          <w:tcPr>
            <w:tcW w:w="3285" w:type="dxa"/>
            <w:tcMar>
              <w:top w:w="50" w:type="dxa"/>
              <w:left w:w="100" w:type="dxa"/>
            </w:tcMar>
            <w:vAlign w:val="center"/>
          </w:tcPr>
          <w:p w14:paraId="4E3B0CBD">
            <w:pPr>
              <w:spacing w:before="0" w:after="0"/>
              <w:ind w:left="135"/>
              <w:jc w:val="left"/>
            </w:pPr>
            <w:r>
              <w:rPr>
                <w:rFonts w:ascii="Times New Roman" w:hAnsi="Times New Roman"/>
                <w:b w:val="0"/>
                <w:i w:val="0"/>
                <w:color w:val="000000"/>
                <w:sz w:val="24"/>
              </w:rPr>
              <w:t>Литература народов России: страницы жизни и творчества поэта (на выбор Г. Айги, Р. Гамзатова, М. Джалиля, М. Карима, Д. Кугультинова, К. Кулиева и др.). Лирический герой в современном мире</w:t>
            </w:r>
          </w:p>
        </w:tc>
        <w:tc>
          <w:tcPr>
            <w:tcW w:w="802" w:type="dxa"/>
            <w:tcMar>
              <w:top w:w="50" w:type="dxa"/>
              <w:left w:w="100" w:type="dxa"/>
            </w:tcMar>
            <w:vAlign w:val="center"/>
          </w:tcPr>
          <w:p w14:paraId="68D583D0">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6C906934">
            <w:pPr>
              <w:spacing w:before="0" w:after="0" w:line="276" w:lineRule="auto"/>
              <w:ind w:left="135"/>
              <w:jc w:val="center"/>
            </w:pPr>
          </w:p>
        </w:tc>
        <w:tc>
          <w:tcPr>
            <w:tcW w:w="1597" w:type="dxa"/>
            <w:tcMar>
              <w:top w:w="50" w:type="dxa"/>
              <w:left w:w="100" w:type="dxa"/>
            </w:tcMar>
            <w:vAlign w:val="center"/>
          </w:tcPr>
          <w:p w14:paraId="271FB14A">
            <w:pPr>
              <w:spacing w:before="0" w:after="0" w:line="276" w:lineRule="auto"/>
              <w:ind w:left="135"/>
              <w:jc w:val="center"/>
            </w:pPr>
          </w:p>
        </w:tc>
        <w:tc>
          <w:tcPr>
            <w:tcW w:w="1128" w:type="dxa"/>
            <w:tcMar>
              <w:top w:w="50" w:type="dxa"/>
              <w:left w:w="100" w:type="dxa"/>
            </w:tcMar>
            <w:vAlign w:val="center"/>
          </w:tcPr>
          <w:p w14:paraId="7A76571D">
            <w:pPr>
              <w:spacing w:before="0" w:after="0"/>
              <w:ind w:left="135"/>
              <w:jc w:val="left"/>
            </w:pPr>
          </w:p>
        </w:tc>
        <w:tc>
          <w:tcPr>
            <w:tcW w:w="1943" w:type="dxa"/>
            <w:tcMar>
              <w:top w:w="50" w:type="dxa"/>
              <w:left w:w="100" w:type="dxa"/>
            </w:tcMar>
            <w:vAlign w:val="center"/>
          </w:tcPr>
          <w:p w14:paraId="486133B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"https://m.edsoo.ru/5c4dcc68" \h </w:instrText>
            </w:r>
            <w:r>
              <w:fldChar w:fldCharType="separate"/>
            </w:r>
            <w:r>
              <w:rPr>
                <w:rFonts w:ascii="Times New Roman" w:hAnsi="Times New Roman"/>
                <w:b w:val="0"/>
                <w:i w:val="0"/>
                <w:color w:val="0000FF"/>
                <w:sz w:val="22"/>
                <w:u w:val="single"/>
              </w:rPr>
              <w:t>https://m.edsoo.ru/5c4dcc68</w:t>
            </w:r>
            <w:r>
              <w:rPr>
                <w:rFonts w:ascii="Times New Roman" w:hAnsi="Times New Roman"/>
                <w:b w:val="0"/>
                <w:i w:val="0"/>
                <w:color w:val="0000FF"/>
                <w:sz w:val="22"/>
                <w:u w:val="single"/>
              </w:rPr>
              <w:fldChar w:fldCharType="end"/>
            </w:r>
          </w:p>
        </w:tc>
      </w:tr>
      <w:tr w14:paraId="07DB81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09ECBFCC">
            <w:pPr>
              <w:spacing w:before="0" w:after="0"/>
              <w:ind w:left="0"/>
              <w:jc w:val="left"/>
            </w:pPr>
            <w:r>
              <w:rPr>
                <w:rFonts w:ascii="Times New Roman" w:hAnsi="Times New Roman"/>
                <w:b w:val="0"/>
                <w:i w:val="0"/>
                <w:color w:val="000000"/>
                <w:sz w:val="24"/>
              </w:rPr>
              <w:t>96</w:t>
            </w:r>
          </w:p>
        </w:tc>
        <w:tc>
          <w:tcPr>
            <w:tcW w:w="3285" w:type="dxa"/>
            <w:tcMar>
              <w:top w:w="50" w:type="dxa"/>
              <w:left w:w="100" w:type="dxa"/>
            </w:tcMar>
            <w:vAlign w:val="center"/>
          </w:tcPr>
          <w:p w14:paraId="2B6CF927">
            <w:pPr>
              <w:spacing w:before="0" w:after="0"/>
              <w:ind w:left="135"/>
              <w:jc w:val="left"/>
            </w:pPr>
            <w:r>
              <w:rPr>
                <w:rFonts w:ascii="Times New Roman" w:hAnsi="Times New Roman"/>
                <w:b w:val="0"/>
                <w:i w:val="0"/>
                <w:color w:val="000000"/>
                <w:sz w:val="24"/>
              </w:rPr>
              <w:t>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Творческая история произведения</w:t>
            </w:r>
          </w:p>
        </w:tc>
        <w:tc>
          <w:tcPr>
            <w:tcW w:w="802" w:type="dxa"/>
            <w:tcMar>
              <w:top w:w="50" w:type="dxa"/>
              <w:left w:w="100" w:type="dxa"/>
            </w:tcMar>
            <w:vAlign w:val="center"/>
          </w:tcPr>
          <w:p w14:paraId="7555607A">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5E4322A5">
            <w:pPr>
              <w:spacing w:before="0" w:after="0" w:line="276" w:lineRule="auto"/>
              <w:ind w:left="135"/>
              <w:jc w:val="center"/>
            </w:pPr>
          </w:p>
        </w:tc>
        <w:tc>
          <w:tcPr>
            <w:tcW w:w="1597" w:type="dxa"/>
            <w:tcMar>
              <w:top w:w="50" w:type="dxa"/>
              <w:left w:w="100" w:type="dxa"/>
            </w:tcMar>
            <w:vAlign w:val="center"/>
          </w:tcPr>
          <w:p w14:paraId="687BB0B6">
            <w:pPr>
              <w:spacing w:before="0" w:after="0" w:line="276" w:lineRule="auto"/>
              <w:ind w:left="135"/>
              <w:jc w:val="center"/>
            </w:pPr>
          </w:p>
        </w:tc>
        <w:tc>
          <w:tcPr>
            <w:tcW w:w="1128" w:type="dxa"/>
            <w:tcMar>
              <w:top w:w="50" w:type="dxa"/>
              <w:left w:w="100" w:type="dxa"/>
            </w:tcMar>
            <w:vAlign w:val="center"/>
          </w:tcPr>
          <w:p w14:paraId="001DE535">
            <w:pPr>
              <w:spacing w:before="0" w:after="0"/>
              <w:ind w:left="135"/>
              <w:jc w:val="left"/>
            </w:pPr>
          </w:p>
        </w:tc>
        <w:tc>
          <w:tcPr>
            <w:tcW w:w="1943" w:type="dxa"/>
            <w:tcMar>
              <w:top w:w="50" w:type="dxa"/>
              <w:left w:w="100" w:type="dxa"/>
            </w:tcMar>
            <w:vAlign w:val="center"/>
          </w:tcPr>
          <w:p w14:paraId="55D015E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"https://m.edsoo.ru/c81012dc" \h </w:instrText>
            </w:r>
            <w:r>
              <w:fldChar w:fldCharType="separate"/>
            </w:r>
            <w:r>
              <w:rPr>
                <w:rFonts w:ascii="Times New Roman" w:hAnsi="Times New Roman"/>
                <w:b w:val="0"/>
                <w:i w:val="0"/>
                <w:color w:val="0000FF"/>
                <w:sz w:val="22"/>
                <w:u w:val="single"/>
              </w:rPr>
              <w:t>https://m.edsoo.ru/c81012dc</w:t>
            </w:r>
            <w:r>
              <w:rPr>
                <w:rFonts w:ascii="Times New Roman" w:hAnsi="Times New Roman"/>
                <w:b w:val="0"/>
                <w:i w:val="0"/>
                <w:color w:val="0000FF"/>
                <w:sz w:val="22"/>
                <w:u w:val="single"/>
              </w:rPr>
              <w:fldChar w:fldCharType="end"/>
            </w:r>
          </w:p>
        </w:tc>
      </w:tr>
      <w:tr w14:paraId="32334D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2843F6B8">
            <w:pPr>
              <w:spacing w:before="0" w:after="0"/>
              <w:ind w:left="0"/>
              <w:jc w:val="left"/>
            </w:pPr>
            <w:r>
              <w:rPr>
                <w:rFonts w:ascii="Times New Roman" w:hAnsi="Times New Roman"/>
                <w:b w:val="0"/>
                <w:i w:val="0"/>
                <w:color w:val="000000"/>
                <w:sz w:val="24"/>
              </w:rPr>
              <w:t>97</w:t>
            </w:r>
          </w:p>
        </w:tc>
        <w:tc>
          <w:tcPr>
            <w:tcW w:w="3285" w:type="dxa"/>
            <w:tcMar>
              <w:top w:w="50" w:type="dxa"/>
              <w:left w:w="100" w:type="dxa"/>
            </w:tcMar>
            <w:vAlign w:val="center"/>
          </w:tcPr>
          <w:p w14:paraId="4141B521">
            <w:pPr>
              <w:spacing w:before="0" w:after="0"/>
              <w:ind w:left="135"/>
              <w:jc w:val="left"/>
            </w:pPr>
            <w:r>
              <w:rPr>
                <w:rFonts w:ascii="Times New Roman" w:hAnsi="Times New Roman"/>
                <w:b w:val="0"/>
                <w:i w:val="0"/>
                <w:color w:val="000000"/>
                <w:sz w:val="24"/>
              </w:rPr>
              <w:t>Проблематика и сюжет произведения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Специфика жанра и композиции. Система образов</w:t>
            </w:r>
          </w:p>
        </w:tc>
        <w:tc>
          <w:tcPr>
            <w:tcW w:w="802" w:type="dxa"/>
            <w:tcMar>
              <w:top w:w="50" w:type="dxa"/>
              <w:left w:w="100" w:type="dxa"/>
            </w:tcMar>
            <w:vAlign w:val="center"/>
          </w:tcPr>
          <w:p w14:paraId="61E74C6C">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7839408E">
            <w:pPr>
              <w:spacing w:before="0" w:after="0" w:line="276" w:lineRule="auto"/>
              <w:ind w:left="135"/>
              <w:jc w:val="center"/>
            </w:pPr>
          </w:p>
        </w:tc>
        <w:tc>
          <w:tcPr>
            <w:tcW w:w="1597" w:type="dxa"/>
            <w:tcMar>
              <w:top w:w="50" w:type="dxa"/>
              <w:left w:w="100" w:type="dxa"/>
            </w:tcMar>
            <w:vAlign w:val="center"/>
          </w:tcPr>
          <w:p w14:paraId="57FB648B">
            <w:pPr>
              <w:spacing w:before="0" w:after="0" w:line="276" w:lineRule="auto"/>
              <w:ind w:left="135"/>
              <w:jc w:val="center"/>
            </w:pPr>
          </w:p>
        </w:tc>
        <w:tc>
          <w:tcPr>
            <w:tcW w:w="1128" w:type="dxa"/>
            <w:tcMar>
              <w:top w:w="50" w:type="dxa"/>
              <w:left w:w="100" w:type="dxa"/>
            </w:tcMar>
            <w:vAlign w:val="center"/>
          </w:tcPr>
          <w:p w14:paraId="7B0BA370">
            <w:pPr>
              <w:spacing w:before="0" w:after="0"/>
              <w:ind w:left="135"/>
              <w:jc w:val="left"/>
            </w:pPr>
          </w:p>
        </w:tc>
        <w:tc>
          <w:tcPr>
            <w:tcW w:w="1943" w:type="dxa"/>
            <w:tcMar>
              <w:top w:w="50" w:type="dxa"/>
              <w:left w:w="100" w:type="dxa"/>
            </w:tcMar>
            <w:vAlign w:val="center"/>
          </w:tcPr>
          <w:p w14:paraId="13EA324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"https://m.edsoo.ru/ce527e51" \h </w:instrText>
            </w:r>
            <w:r>
              <w:fldChar w:fldCharType="separate"/>
            </w:r>
            <w:r>
              <w:rPr>
                <w:rFonts w:ascii="Times New Roman" w:hAnsi="Times New Roman"/>
                <w:b w:val="0"/>
                <w:i w:val="0"/>
                <w:color w:val="0000FF"/>
                <w:sz w:val="22"/>
                <w:u w:val="single"/>
              </w:rPr>
              <w:t>https://m.edsoo.ru/ce527e51</w:t>
            </w:r>
            <w:r>
              <w:rPr>
                <w:rFonts w:ascii="Times New Roman" w:hAnsi="Times New Roman"/>
                <w:b w:val="0"/>
                <w:i w:val="0"/>
                <w:color w:val="0000FF"/>
                <w:sz w:val="22"/>
                <w:u w:val="single"/>
              </w:rPr>
              <w:fldChar w:fldCharType="end"/>
            </w:r>
          </w:p>
        </w:tc>
      </w:tr>
      <w:tr w14:paraId="2FD16D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68BA7443">
            <w:pPr>
              <w:spacing w:before="0" w:after="0"/>
              <w:ind w:left="0"/>
              <w:jc w:val="left"/>
            </w:pPr>
            <w:r>
              <w:rPr>
                <w:rFonts w:ascii="Times New Roman" w:hAnsi="Times New Roman"/>
                <w:b w:val="0"/>
                <w:i w:val="0"/>
                <w:color w:val="000000"/>
                <w:sz w:val="24"/>
              </w:rPr>
              <w:t>98</w:t>
            </w:r>
          </w:p>
        </w:tc>
        <w:tc>
          <w:tcPr>
            <w:tcW w:w="3285" w:type="dxa"/>
            <w:tcMar>
              <w:top w:w="50" w:type="dxa"/>
              <w:left w:w="100" w:type="dxa"/>
            </w:tcMar>
            <w:vAlign w:val="center"/>
          </w:tcPr>
          <w:p w14:paraId="78AED662">
            <w:pPr>
              <w:spacing w:before="0" w:after="0"/>
              <w:ind w:left="135"/>
              <w:jc w:val="left"/>
            </w:pPr>
            <w:r>
              <w:rPr>
                <w:rFonts w:ascii="Times New Roman" w:hAnsi="Times New Roman"/>
                <w:b w:val="0"/>
                <w:i w:val="0"/>
                <w:color w:val="000000"/>
                <w:sz w:val="24"/>
              </w:rPr>
              <w:t>Резервный урок. Художественное своеобразие произведений зарубежной прозы ХХ века. Историко-культурная значимость</w:t>
            </w:r>
          </w:p>
        </w:tc>
        <w:tc>
          <w:tcPr>
            <w:tcW w:w="802" w:type="dxa"/>
            <w:tcMar>
              <w:top w:w="50" w:type="dxa"/>
              <w:left w:w="100" w:type="dxa"/>
            </w:tcMar>
            <w:vAlign w:val="center"/>
          </w:tcPr>
          <w:p w14:paraId="3F75C01A">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4853FF71">
            <w:pPr>
              <w:spacing w:before="0" w:after="0" w:line="276" w:lineRule="auto"/>
              <w:ind w:left="135"/>
              <w:jc w:val="center"/>
            </w:pPr>
          </w:p>
        </w:tc>
        <w:tc>
          <w:tcPr>
            <w:tcW w:w="1597" w:type="dxa"/>
            <w:tcMar>
              <w:top w:w="50" w:type="dxa"/>
              <w:left w:w="100" w:type="dxa"/>
            </w:tcMar>
            <w:vAlign w:val="center"/>
          </w:tcPr>
          <w:p w14:paraId="006D5B82">
            <w:pPr>
              <w:spacing w:before="0" w:after="0" w:line="276" w:lineRule="auto"/>
              <w:ind w:left="135"/>
              <w:jc w:val="center"/>
            </w:pPr>
          </w:p>
        </w:tc>
        <w:tc>
          <w:tcPr>
            <w:tcW w:w="1128" w:type="dxa"/>
            <w:tcMar>
              <w:top w:w="50" w:type="dxa"/>
              <w:left w:w="100" w:type="dxa"/>
            </w:tcMar>
            <w:vAlign w:val="center"/>
          </w:tcPr>
          <w:p w14:paraId="1213433D">
            <w:pPr>
              <w:spacing w:before="0" w:after="0"/>
              <w:ind w:left="135"/>
              <w:jc w:val="left"/>
            </w:pPr>
          </w:p>
        </w:tc>
        <w:tc>
          <w:tcPr>
            <w:tcW w:w="1943" w:type="dxa"/>
            <w:tcMar>
              <w:top w:w="50" w:type="dxa"/>
              <w:left w:w="100" w:type="dxa"/>
            </w:tcMar>
            <w:vAlign w:val="center"/>
          </w:tcPr>
          <w:p w14:paraId="1B4B888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"https://m.edsoo.ru/0eac5454" \h </w:instrText>
            </w:r>
            <w:r>
              <w:fldChar w:fldCharType="separate"/>
            </w:r>
            <w:r>
              <w:rPr>
                <w:rFonts w:ascii="Times New Roman" w:hAnsi="Times New Roman"/>
                <w:b w:val="0"/>
                <w:i w:val="0"/>
                <w:color w:val="0000FF"/>
                <w:sz w:val="22"/>
                <w:u w:val="single"/>
              </w:rPr>
              <w:t>https://m.edsoo.ru/0eac5454</w:t>
            </w:r>
            <w:r>
              <w:rPr>
                <w:rFonts w:ascii="Times New Roman" w:hAnsi="Times New Roman"/>
                <w:b w:val="0"/>
                <w:i w:val="0"/>
                <w:color w:val="0000FF"/>
                <w:sz w:val="22"/>
                <w:u w:val="single"/>
              </w:rPr>
              <w:fldChar w:fldCharType="end"/>
            </w:r>
          </w:p>
        </w:tc>
      </w:tr>
      <w:tr w14:paraId="6C134F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3FD243D8">
            <w:pPr>
              <w:spacing w:before="0" w:after="0"/>
              <w:ind w:left="0"/>
              <w:jc w:val="left"/>
            </w:pPr>
            <w:r>
              <w:rPr>
                <w:rFonts w:ascii="Times New Roman" w:hAnsi="Times New Roman"/>
                <w:b w:val="0"/>
                <w:i w:val="0"/>
                <w:color w:val="000000"/>
                <w:sz w:val="24"/>
              </w:rPr>
              <w:t>99</w:t>
            </w:r>
          </w:p>
        </w:tc>
        <w:tc>
          <w:tcPr>
            <w:tcW w:w="3285" w:type="dxa"/>
            <w:tcMar>
              <w:top w:w="50" w:type="dxa"/>
              <w:left w:w="100" w:type="dxa"/>
            </w:tcMar>
            <w:vAlign w:val="center"/>
          </w:tcPr>
          <w:p w14:paraId="00C3DCE5">
            <w:pPr>
              <w:spacing w:before="0" w:after="0"/>
              <w:ind w:left="135"/>
              <w:jc w:val="left"/>
            </w:pPr>
            <w:r>
              <w:rPr>
                <w:rFonts w:ascii="Times New Roman" w:hAnsi="Times New Roman"/>
                <w:b w:val="0"/>
                <w:i w:val="0"/>
                <w:color w:val="000000"/>
                <w:sz w:val="24"/>
              </w:rPr>
              <w:t>Общий обзор европейской поэзии XX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14:paraId="5111701C">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705AF883">
            <w:pPr>
              <w:spacing w:before="0" w:after="0" w:line="276" w:lineRule="auto"/>
              <w:ind w:left="135"/>
              <w:jc w:val="center"/>
            </w:pPr>
          </w:p>
        </w:tc>
        <w:tc>
          <w:tcPr>
            <w:tcW w:w="1597" w:type="dxa"/>
            <w:tcMar>
              <w:top w:w="50" w:type="dxa"/>
              <w:left w:w="100" w:type="dxa"/>
            </w:tcMar>
            <w:vAlign w:val="center"/>
          </w:tcPr>
          <w:p w14:paraId="66FC7239">
            <w:pPr>
              <w:spacing w:before="0" w:after="0" w:line="276" w:lineRule="auto"/>
              <w:ind w:left="135"/>
              <w:jc w:val="center"/>
            </w:pPr>
          </w:p>
        </w:tc>
        <w:tc>
          <w:tcPr>
            <w:tcW w:w="1128" w:type="dxa"/>
            <w:tcMar>
              <w:top w:w="50" w:type="dxa"/>
              <w:left w:w="100" w:type="dxa"/>
            </w:tcMar>
            <w:vAlign w:val="center"/>
          </w:tcPr>
          <w:p w14:paraId="760B3E4B">
            <w:pPr>
              <w:spacing w:before="0" w:after="0"/>
              <w:ind w:left="135"/>
              <w:jc w:val="left"/>
            </w:pPr>
          </w:p>
        </w:tc>
        <w:tc>
          <w:tcPr>
            <w:tcW w:w="1943" w:type="dxa"/>
            <w:tcMar>
              <w:top w:w="50" w:type="dxa"/>
              <w:left w:w="100" w:type="dxa"/>
            </w:tcMar>
            <w:vAlign w:val="center"/>
          </w:tcPr>
          <w:p w14:paraId="417A92B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"https://m.edsoo.ru/ad920aa9" \h </w:instrText>
            </w:r>
            <w:r>
              <w:fldChar w:fldCharType="separate"/>
            </w:r>
            <w:r>
              <w:rPr>
                <w:rFonts w:ascii="Times New Roman" w:hAnsi="Times New Roman"/>
                <w:b w:val="0"/>
                <w:i w:val="0"/>
                <w:color w:val="0000FF"/>
                <w:sz w:val="22"/>
                <w:u w:val="single"/>
              </w:rPr>
              <w:t>https://m.edsoo.ru/ad920aa9</w:t>
            </w:r>
            <w:r>
              <w:rPr>
                <w:rFonts w:ascii="Times New Roman" w:hAnsi="Times New Roman"/>
                <w:b w:val="0"/>
                <w:i w:val="0"/>
                <w:color w:val="0000FF"/>
                <w:sz w:val="22"/>
                <w:u w:val="single"/>
              </w:rPr>
              <w:fldChar w:fldCharType="end"/>
            </w:r>
          </w:p>
        </w:tc>
      </w:tr>
      <w:tr w14:paraId="3D94B8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4DE1CCE3">
            <w:pPr>
              <w:spacing w:before="0" w:after="0"/>
              <w:ind w:left="0"/>
              <w:jc w:val="left"/>
            </w:pPr>
            <w:r>
              <w:rPr>
                <w:rFonts w:ascii="Times New Roman" w:hAnsi="Times New Roman"/>
                <w:b w:val="0"/>
                <w:i w:val="0"/>
                <w:color w:val="000000"/>
                <w:sz w:val="24"/>
              </w:rPr>
              <w:t>100</w:t>
            </w:r>
          </w:p>
        </w:tc>
        <w:tc>
          <w:tcPr>
            <w:tcW w:w="3285" w:type="dxa"/>
            <w:tcMar>
              <w:top w:w="50" w:type="dxa"/>
              <w:left w:w="100" w:type="dxa"/>
            </w:tcMar>
            <w:vAlign w:val="center"/>
          </w:tcPr>
          <w:p w14:paraId="05B5281E">
            <w:pPr>
              <w:spacing w:before="0" w:after="0"/>
              <w:ind w:left="135"/>
              <w:jc w:val="left"/>
            </w:pPr>
            <w:r>
              <w:rPr>
                <w:rFonts w:ascii="Times New Roman" w:hAnsi="Times New Roman"/>
                <w:b w:val="0"/>
                <w:i w:val="0"/>
                <w:color w:val="000000"/>
                <w:sz w:val="24"/>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802" w:type="dxa"/>
            <w:tcMar>
              <w:top w:w="50" w:type="dxa"/>
              <w:left w:w="100" w:type="dxa"/>
            </w:tcMar>
            <w:vAlign w:val="center"/>
          </w:tcPr>
          <w:p w14:paraId="4DDC8BD0">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262204DB">
            <w:pPr>
              <w:spacing w:before="0" w:after="0" w:line="276" w:lineRule="auto"/>
              <w:ind w:left="135"/>
              <w:jc w:val="center"/>
            </w:pPr>
          </w:p>
        </w:tc>
        <w:tc>
          <w:tcPr>
            <w:tcW w:w="1597" w:type="dxa"/>
            <w:tcMar>
              <w:top w:w="50" w:type="dxa"/>
              <w:left w:w="100" w:type="dxa"/>
            </w:tcMar>
            <w:vAlign w:val="center"/>
          </w:tcPr>
          <w:p w14:paraId="54A4F4EB">
            <w:pPr>
              <w:spacing w:before="0" w:after="0" w:line="276" w:lineRule="auto"/>
              <w:ind w:left="135"/>
              <w:jc w:val="center"/>
            </w:pPr>
          </w:p>
        </w:tc>
        <w:tc>
          <w:tcPr>
            <w:tcW w:w="1128" w:type="dxa"/>
            <w:tcMar>
              <w:top w:w="50" w:type="dxa"/>
              <w:left w:w="100" w:type="dxa"/>
            </w:tcMar>
            <w:vAlign w:val="center"/>
          </w:tcPr>
          <w:p w14:paraId="50026691">
            <w:pPr>
              <w:spacing w:before="0" w:after="0"/>
              <w:ind w:left="135"/>
              <w:jc w:val="left"/>
            </w:pPr>
          </w:p>
        </w:tc>
        <w:tc>
          <w:tcPr>
            <w:tcW w:w="1943" w:type="dxa"/>
            <w:tcMar>
              <w:top w:w="50" w:type="dxa"/>
              <w:left w:w="100" w:type="dxa"/>
            </w:tcMar>
            <w:vAlign w:val="center"/>
          </w:tcPr>
          <w:p w14:paraId="53E5D27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"https://m.edsoo.ru/ec2d4e90" \h </w:instrText>
            </w:r>
            <w:r>
              <w:fldChar w:fldCharType="separate"/>
            </w:r>
            <w:r>
              <w:rPr>
                <w:rFonts w:ascii="Times New Roman" w:hAnsi="Times New Roman"/>
                <w:b w:val="0"/>
                <w:i w:val="0"/>
                <w:color w:val="0000FF"/>
                <w:sz w:val="22"/>
                <w:u w:val="single"/>
              </w:rPr>
              <w:t>https://m.edsoo.ru/ec2d4e90</w:t>
            </w:r>
            <w:r>
              <w:rPr>
                <w:rFonts w:ascii="Times New Roman" w:hAnsi="Times New Roman"/>
                <w:b w:val="0"/>
                <w:i w:val="0"/>
                <w:color w:val="0000FF"/>
                <w:sz w:val="22"/>
                <w:u w:val="single"/>
              </w:rPr>
              <w:fldChar w:fldCharType="end"/>
            </w:r>
          </w:p>
        </w:tc>
      </w:tr>
      <w:tr w14:paraId="57807D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44A02972">
            <w:pPr>
              <w:spacing w:before="0" w:after="0"/>
              <w:ind w:left="0"/>
              <w:jc w:val="left"/>
            </w:pPr>
            <w:r>
              <w:rPr>
                <w:rFonts w:ascii="Times New Roman" w:hAnsi="Times New Roman"/>
                <w:b w:val="0"/>
                <w:i w:val="0"/>
                <w:color w:val="000000"/>
                <w:sz w:val="24"/>
              </w:rPr>
              <w:t>101</w:t>
            </w:r>
          </w:p>
        </w:tc>
        <w:tc>
          <w:tcPr>
            <w:tcW w:w="3285" w:type="dxa"/>
            <w:tcMar>
              <w:top w:w="50" w:type="dxa"/>
              <w:left w:w="100" w:type="dxa"/>
            </w:tcMar>
            <w:vAlign w:val="center"/>
          </w:tcPr>
          <w:p w14:paraId="1D0B4BE2">
            <w:pPr>
              <w:spacing w:before="0" w:after="0"/>
              <w:ind w:left="135"/>
              <w:jc w:val="left"/>
            </w:pPr>
            <w:r>
              <w:rPr>
                <w:rFonts w:ascii="Times New Roman" w:hAnsi="Times New Roman"/>
                <w:b w:val="0"/>
                <w:i w:val="0"/>
                <w:color w:val="000000"/>
                <w:sz w:val="24"/>
              </w:rPr>
              <w:t>Урок внеклассного чтения по зарубежной литературе ХХ века</w:t>
            </w:r>
          </w:p>
        </w:tc>
        <w:tc>
          <w:tcPr>
            <w:tcW w:w="802" w:type="dxa"/>
            <w:tcMar>
              <w:top w:w="50" w:type="dxa"/>
              <w:left w:w="100" w:type="dxa"/>
            </w:tcMar>
            <w:vAlign w:val="center"/>
          </w:tcPr>
          <w:p w14:paraId="5C70A0AC">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2C14EBAB">
            <w:pPr>
              <w:spacing w:before="0" w:after="0" w:line="276" w:lineRule="auto"/>
              <w:ind w:left="135"/>
              <w:jc w:val="center"/>
            </w:pPr>
          </w:p>
        </w:tc>
        <w:tc>
          <w:tcPr>
            <w:tcW w:w="1597" w:type="dxa"/>
            <w:tcMar>
              <w:top w:w="50" w:type="dxa"/>
              <w:left w:w="100" w:type="dxa"/>
            </w:tcMar>
            <w:vAlign w:val="center"/>
          </w:tcPr>
          <w:p w14:paraId="33753272">
            <w:pPr>
              <w:spacing w:before="0" w:after="0" w:line="276" w:lineRule="auto"/>
              <w:ind w:left="135"/>
              <w:jc w:val="center"/>
            </w:pPr>
          </w:p>
        </w:tc>
        <w:tc>
          <w:tcPr>
            <w:tcW w:w="1128" w:type="dxa"/>
            <w:tcMar>
              <w:top w:w="50" w:type="dxa"/>
              <w:left w:w="100" w:type="dxa"/>
            </w:tcMar>
            <w:vAlign w:val="center"/>
          </w:tcPr>
          <w:p w14:paraId="18D674A0">
            <w:pPr>
              <w:spacing w:before="0" w:after="0"/>
              <w:ind w:left="135"/>
              <w:jc w:val="left"/>
            </w:pPr>
          </w:p>
        </w:tc>
        <w:tc>
          <w:tcPr>
            <w:tcW w:w="1943" w:type="dxa"/>
            <w:tcMar>
              <w:top w:w="50" w:type="dxa"/>
              <w:left w:w="100" w:type="dxa"/>
            </w:tcMar>
            <w:vAlign w:val="center"/>
          </w:tcPr>
          <w:p w14:paraId="26196F6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"https://m.edsoo.ru/09495f64" \h </w:instrText>
            </w:r>
            <w:r>
              <w:fldChar w:fldCharType="separate"/>
            </w:r>
            <w:r>
              <w:rPr>
                <w:rFonts w:ascii="Times New Roman" w:hAnsi="Times New Roman"/>
                <w:b w:val="0"/>
                <w:i w:val="0"/>
                <w:color w:val="0000FF"/>
                <w:sz w:val="22"/>
                <w:u w:val="single"/>
              </w:rPr>
              <w:t>https://m.edsoo.ru/09495f64</w:t>
            </w:r>
            <w:r>
              <w:rPr>
                <w:rFonts w:ascii="Times New Roman" w:hAnsi="Times New Roman"/>
                <w:b w:val="0"/>
                <w:i w:val="0"/>
                <w:color w:val="0000FF"/>
                <w:sz w:val="22"/>
                <w:u w:val="single"/>
              </w:rPr>
              <w:fldChar w:fldCharType="end"/>
            </w:r>
          </w:p>
        </w:tc>
      </w:tr>
      <w:tr w14:paraId="621875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7" w:type="dxa"/>
            <w:tcMar>
              <w:top w:w="50" w:type="dxa"/>
              <w:left w:w="100" w:type="dxa"/>
            </w:tcMar>
            <w:vAlign w:val="center"/>
          </w:tcPr>
          <w:p w14:paraId="22F38977">
            <w:pPr>
              <w:spacing w:before="0" w:after="0"/>
              <w:ind w:left="0"/>
              <w:jc w:val="left"/>
            </w:pPr>
            <w:r>
              <w:rPr>
                <w:rFonts w:ascii="Times New Roman" w:hAnsi="Times New Roman"/>
                <w:b w:val="0"/>
                <w:i w:val="0"/>
                <w:color w:val="000000"/>
                <w:sz w:val="24"/>
              </w:rPr>
              <w:t>102</w:t>
            </w:r>
          </w:p>
        </w:tc>
        <w:tc>
          <w:tcPr>
            <w:tcW w:w="3285" w:type="dxa"/>
            <w:tcMar>
              <w:top w:w="50" w:type="dxa"/>
              <w:left w:w="100" w:type="dxa"/>
            </w:tcMar>
            <w:vAlign w:val="center"/>
          </w:tcPr>
          <w:p w14:paraId="3090C3DE">
            <w:pPr>
              <w:spacing w:before="0" w:after="0"/>
              <w:ind w:left="135"/>
              <w:jc w:val="left"/>
            </w:pPr>
            <w:r>
              <w:rPr>
                <w:rFonts w:ascii="Times New Roman" w:hAnsi="Times New Roman"/>
                <w:b w:val="0"/>
                <w:i w:val="0"/>
                <w:color w:val="000000"/>
                <w:sz w:val="24"/>
              </w:rPr>
              <w:t>Презентация проекта по литературе второй половины ХХ - начала ХXI веков</w:t>
            </w:r>
          </w:p>
        </w:tc>
        <w:tc>
          <w:tcPr>
            <w:tcW w:w="802" w:type="dxa"/>
            <w:tcMar>
              <w:top w:w="50" w:type="dxa"/>
              <w:left w:w="100" w:type="dxa"/>
            </w:tcMar>
            <w:vAlign w:val="center"/>
          </w:tcPr>
          <w:p w14:paraId="4C0BD80D">
            <w:pPr>
              <w:spacing w:before="0" w:after="0" w:line="276" w:lineRule="auto"/>
              <w:ind w:left="135"/>
              <w:jc w:val="center"/>
            </w:pPr>
            <w:r>
              <w:rPr>
                <w:rFonts w:ascii="Times New Roman" w:hAnsi="Times New Roman"/>
                <w:b w:val="0"/>
                <w:i w:val="0"/>
                <w:color w:val="000000"/>
                <w:sz w:val="24"/>
              </w:rPr>
              <w:t xml:space="preserve"> 1 </w:t>
            </w:r>
          </w:p>
        </w:tc>
        <w:tc>
          <w:tcPr>
            <w:tcW w:w="1495" w:type="dxa"/>
            <w:tcMar>
              <w:top w:w="50" w:type="dxa"/>
              <w:left w:w="100" w:type="dxa"/>
            </w:tcMar>
            <w:vAlign w:val="center"/>
          </w:tcPr>
          <w:p w14:paraId="4FC3341C">
            <w:pPr>
              <w:spacing w:before="0" w:after="0" w:line="276" w:lineRule="auto"/>
              <w:ind w:left="135"/>
              <w:jc w:val="center"/>
            </w:pPr>
          </w:p>
        </w:tc>
        <w:tc>
          <w:tcPr>
            <w:tcW w:w="1597" w:type="dxa"/>
            <w:tcMar>
              <w:top w:w="50" w:type="dxa"/>
              <w:left w:w="100" w:type="dxa"/>
            </w:tcMar>
            <w:vAlign w:val="center"/>
          </w:tcPr>
          <w:p w14:paraId="15A71B60">
            <w:pPr>
              <w:spacing w:before="0" w:after="0" w:line="276" w:lineRule="auto"/>
              <w:ind w:left="135"/>
              <w:jc w:val="center"/>
            </w:pPr>
          </w:p>
        </w:tc>
        <w:tc>
          <w:tcPr>
            <w:tcW w:w="1128" w:type="dxa"/>
            <w:tcMar>
              <w:top w:w="50" w:type="dxa"/>
              <w:left w:w="100" w:type="dxa"/>
            </w:tcMar>
            <w:vAlign w:val="center"/>
          </w:tcPr>
          <w:p w14:paraId="3EC0B85B">
            <w:pPr>
              <w:spacing w:before="0" w:after="0"/>
              <w:ind w:left="135"/>
              <w:jc w:val="left"/>
            </w:pPr>
          </w:p>
        </w:tc>
        <w:tc>
          <w:tcPr>
            <w:tcW w:w="1943" w:type="dxa"/>
            <w:tcMar>
              <w:top w:w="50" w:type="dxa"/>
              <w:left w:w="100" w:type="dxa"/>
            </w:tcMar>
            <w:vAlign w:val="center"/>
          </w:tcPr>
          <w:p w14:paraId="547A1F9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"https://m.edsoo.ru/fa8cbb35" \h </w:instrText>
            </w:r>
            <w:r>
              <w:fldChar w:fldCharType="separate"/>
            </w:r>
            <w:r>
              <w:rPr>
                <w:rFonts w:ascii="Times New Roman" w:hAnsi="Times New Roman"/>
                <w:b w:val="0"/>
                <w:i w:val="0"/>
                <w:color w:val="0000FF"/>
                <w:sz w:val="22"/>
                <w:u w:val="single"/>
              </w:rPr>
              <w:t>https://m.edsoo.ru/fa8cbb35</w:t>
            </w:r>
            <w:r>
              <w:rPr>
                <w:rFonts w:ascii="Times New Roman" w:hAnsi="Times New Roman"/>
                <w:b w:val="0"/>
                <w:i w:val="0"/>
                <w:color w:val="0000FF"/>
                <w:sz w:val="22"/>
                <w:u w:val="single"/>
              </w:rPr>
              <w:fldChar w:fldCharType="end"/>
            </w:r>
          </w:p>
        </w:tc>
      </w:tr>
      <w:tr w14:paraId="7EA181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A632C80">
            <w:pPr>
              <w:spacing w:before="0" w:after="0"/>
              <w:ind w:left="135"/>
              <w:jc w:val="left"/>
            </w:pPr>
            <w:r>
              <w:rPr>
                <w:rFonts w:ascii="Times New Roman" w:hAnsi="Times New Roman"/>
                <w:b w:val="0"/>
                <w:i w:val="0"/>
                <w:color w:val="000000"/>
                <w:sz w:val="24"/>
              </w:rPr>
              <w:t>ОБЩЕЕ КОЛИЧЕСТВО ЧАСОВ ПО ПРОГРАММЕ</w:t>
            </w:r>
          </w:p>
        </w:tc>
        <w:tc>
          <w:tcPr>
            <w:tcW w:w="1260" w:type="dxa"/>
            <w:tcMar>
              <w:top w:w="50" w:type="dxa"/>
              <w:left w:w="100" w:type="dxa"/>
            </w:tcMar>
            <w:vAlign w:val="center"/>
          </w:tcPr>
          <w:p w14:paraId="36206E8B">
            <w:pPr>
              <w:spacing w:before="0" w:after="0" w:line="276" w:lineRule="auto"/>
              <w:ind w:left="135"/>
              <w:jc w:val="center"/>
            </w:pPr>
            <w:r>
              <w:rPr>
                <w:rFonts w:ascii="Times New Roman" w:hAnsi="Times New Roman"/>
                <w:b w:val="0"/>
                <w:i w:val="0"/>
                <w:color w:val="000000"/>
                <w:sz w:val="24"/>
              </w:rPr>
              <w:t xml:space="preserve"> 102 </w:t>
            </w:r>
          </w:p>
        </w:tc>
        <w:tc>
          <w:tcPr>
            <w:tcW w:w="1495" w:type="dxa"/>
            <w:tcMar>
              <w:top w:w="50" w:type="dxa"/>
              <w:left w:w="100" w:type="dxa"/>
            </w:tcMar>
            <w:vAlign w:val="center"/>
          </w:tcPr>
          <w:p w14:paraId="7748686E">
            <w:pPr>
              <w:spacing w:before="0" w:after="0" w:line="276" w:lineRule="auto"/>
              <w:ind w:left="135"/>
              <w:jc w:val="center"/>
            </w:pPr>
            <w:r>
              <w:rPr>
                <w:rFonts w:ascii="Times New Roman" w:hAnsi="Times New Roman"/>
                <w:b w:val="0"/>
                <w:i w:val="0"/>
                <w:color w:val="000000"/>
                <w:sz w:val="24"/>
              </w:rPr>
              <w:t xml:space="preserve"> 2 </w:t>
            </w:r>
          </w:p>
        </w:tc>
        <w:tc>
          <w:tcPr>
            <w:tcW w:w="1597" w:type="dxa"/>
            <w:tcMar>
              <w:top w:w="50" w:type="dxa"/>
              <w:left w:w="100" w:type="dxa"/>
            </w:tcMar>
            <w:vAlign w:val="center"/>
          </w:tcPr>
          <w:p w14:paraId="6A3DC6F8">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7758B53A">
            <w:pPr>
              <w:jc w:val="left"/>
            </w:pPr>
          </w:p>
        </w:tc>
      </w:tr>
    </w:tbl>
    <w:p w14:paraId="6FAC1036">
      <w:pPr>
        <w:sectPr>
          <w:pgSz w:w="16383" w:h="11906" w:orient="landscape"/>
          <w:cols w:space="720" w:num="1"/>
        </w:sectPr>
      </w:pPr>
    </w:p>
    <w:p w14:paraId="796C422A">
      <w:pPr>
        <w:sectPr>
          <w:pgSz w:w="16383" w:h="11906" w:orient="landscape"/>
          <w:cols w:space="720" w:num="1"/>
        </w:sectPr>
      </w:pPr>
      <w:bookmarkStart w:id="58" w:name="block-37835155"/>
    </w:p>
    <w:bookmarkEnd w:id="57"/>
    <w:bookmarkEnd w:id="58"/>
    <w:p w14:paraId="36682642">
      <w:pPr>
        <w:spacing w:before="0" w:after="0"/>
        <w:ind w:left="120"/>
        <w:jc w:val="left"/>
      </w:pPr>
      <w:bookmarkStart w:id="59" w:name="block-37835158"/>
      <w:r>
        <w:rPr>
          <w:rFonts w:ascii="Times New Roman" w:hAnsi="Times New Roman"/>
          <w:b/>
          <w:i w:val="0"/>
          <w:color w:val="000000"/>
          <w:sz w:val="28"/>
        </w:rPr>
        <w:t>УЧЕБНО-МЕТОДИЧЕСКОЕ ОБЕСПЕЧЕНИЕ ОБРАЗОВАТЕЛЬНОГО ПРОЦЕССА</w:t>
      </w:r>
    </w:p>
    <w:p w14:paraId="359403F9">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p w14:paraId="2DE4B514">
      <w:pPr>
        <w:spacing w:before="0" w:after="0" w:line="480" w:lineRule="auto"/>
        <w:ind w:left="120"/>
        <w:jc w:val="left"/>
      </w:pPr>
    </w:p>
    <w:p w14:paraId="1D0BAA09">
      <w:pPr>
        <w:spacing w:before="0" w:after="0" w:line="480" w:lineRule="auto"/>
        <w:ind w:left="120"/>
        <w:jc w:val="left"/>
      </w:pPr>
    </w:p>
    <w:p w14:paraId="3182BF46">
      <w:pPr>
        <w:spacing w:before="0" w:after="0"/>
        <w:ind w:left="120"/>
        <w:jc w:val="left"/>
      </w:pPr>
    </w:p>
    <w:p w14:paraId="75067FF7">
      <w:pPr>
        <w:spacing w:before="0" w:after="0" w:line="480" w:lineRule="auto"/>
        <w:ind w:left="120"/>
        <w:jc w:val="left"/>
      </w:pPr>
      <w:r>
        <w:rPr>
          <w:rFonts w:ascii="Times New Roman" w:hAnsi="Times New Roman"/>
          <w:b/>
          <w:i w:val="0"/>
          <w:color w:val="000000"/>
          <w:sz w:val="28"/>
        </w:rPr>
        <w:t>МЕТОДИЧЕСКИЕ МАТЕРИАЛЫ ДЛЯ УЧИТЕЛЯ</w:t>
      </w:r>
    </w:p>
    <w:p w14:paraId="7DA4E63D">
      <w:pPr>
        <w:spacing w:before="0" w:after="0" w:line="480" w:lineRule="auto"/>
        <w:ind w:left="120"/>
        <w:jc w:val="left"/>
      </w:pPr>
    </w:p>
    <w:p w14:paraId="5E058DC6">
      <w:pPr>
        <w:spacing w:before="0" w:after="0"/>
        <w:ind w:left="120"/>
        <w:jc w:val="left"/>
      </w:pPr>
    </w:p>
    <w:p w14:paraId="52099F4C">
      <w:pPr>
        <w:spacing w:before="0" w:after="0" w:line="480" w:lineRule="auto"/>
        <w:ind w:left="120"/>
        <w:jc w:val="left"/>
      </w:pPr>
      <w:r>
        <w:rPr>
          <w:rFonts w:ascii="Times New Roman" w:hAnsi="Times New Roman"/>
          <w:b/>
          <w:i w:val="0"/>
          <w:color w:val="000000"/>
          <w:sz w:val="28"/>
        </w:rPr>
        <w:t>ЦИФРОВЫЕ ОБРАЗОВАТЕЛЬНЫЕ РЕСУРСЫ И РЕСУРСЫ СЕТИ ИНТЕРНЕТ</w:t>
      </w:r>
    </w:p>
    <w:p w14:paraId="4369D5B0">
      <w:pPr>
        <w:spacing w:before="0" w:after="0" w:line="480" w:lineRule="auto"/>
        <w:ind w:left="120"/>
        <w:jc w:val="left"/>
      </w:pPr>
    </w:p>
    <w:p w14:paraId="614CE890">
      <w:pPr>
        <w:sectPr>
          <w:pgSz w:w="11906" w:h="16383"/>
          <w:cols w:space="720" w:num="1"/>
        </w:sectPr>
      </w:pPr>
      <w:bookmarkStart w:id="60" w:name="block-37835158"/>
    </w:p>
    <w:bookmarkEnd w:id="59"/>
    <w:bookmarkEnd w:id="60"/>
    <w:p w14:paraId="252D9200"/>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Symbol">
    <w:panose1 w:val="05050102010706020507"/>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singleLevel"/>
    <w:tmpl w:val="9239341B"/>
    <w:lvl w:ilvl="0" w:tentative="0">
      <w:start w:val="1"/>
      <w:numFmt w:val="bullet"/>
      <w:lvlText w:val=""/>
      <w:lvlJc w:val="left"/>
      <w:pPr>
        <w:ind w:left="960" w:hanging="360"/>
      </w:pPr>
      <w:rPr>
        <w:rFonts w:hint="default" w:ascii="Symbol" w:hAnsi="Symbol"/>
      </w:rPr>
    </w:lvl>
  </w:abstractNum>
  <w:abstractNum w:abstractNumId="1">
    <w:nsid w:val="B5E306ED"/>
    <w:multiLevelType w:val="singleLevel"/>
    <w:tmpl w:val="B5E306ED"/>
    <w:lvl w:ilvl="0" w:tentative="0">
      <w:start w:val="1"/>
      <w:numFmt w:val="bullet"/>
      <w:lvlText w:val=""/>
      <w:lvlJc w:val="left"/>
      <w:pPr>
        <w:ind w:left="960" w:hanging="360"/>
      </w:pPr>
      <w:rPr>
        <w:rFonts w:hint="default" w:ascii="Symbol" w:hAnsi="Symbol"/>
      </w:rPr>
    </w:lvl>
  </w:abstractNum>
  <w:abstractNum w:abstractNumId="2">
    <w:nsid w:val="BF205925"/>
    <w:multiLevelType w:val="singleLevel"/>
    <w:tmpl w:val="BF205925"/>
    <w:lvl w:ilvl="0" w:tentative="0">
      <w:start w:val="1"/>
      <w:numFmt w:val="bullet"/>
      <w:lvlText w:val=""/>
      <w:lvlJc w:val="left"/>
      <w:pPr>
        <w:ind w:left="960" w:hanging="360"/>
      </w:pPr>
      <w:rPr>
        <w:rFonts w:hint="default" w:ascii="Symbol" w:hAnsi="Symbol"/>
      </w:rPr>
    </w:lvl>
  </w:abstractNum>
  <w:abstractNum w:abstractNumId="3">
    <w:nsid w:val="C8879AEF"/>
    <w:multiLevelType w:val="singleLevel"/>
    <w:tmpl w:val="C8879AEF"/>
    <w:lvl w:ilvl="0" w:tentative="0">
      <w:start w:val="1"/>
      <w:numFmt w:val="bullet"/>
      <w:lvlText w:val=""/>
      <w:lvlJc w:val="left"/>
      <w:pPr>
        <w:ind w:left="960" w:hanging="360"/>
      </w:pPr>
      <w:rPr>
        <w:rFonts w:hint="default" w:ascii="Symbol" w:hAnsi="Symbol"/>
      </w:rPr>
    </w:lvl>
  </w:abstractNum>
  <w:abstractNum w:abstractNumId="4">
    <w:nsid w:val="CF092B84"/>
    <w:multiLevelType w:val="singleLevel"/>
    <w:tmpl w:val="CF092B84"/>
    <w:lvl w:ilvl="0" w:tentative="0">
      <w:start w:val="1"/>
      <w:numFmt w:val="bullet"/>
      <w:lvlText w:val=""/>
      <w:lvlJc w:val="left"/>
      <w:pPr>
        <w:ind w:left="960" w:hanging="360"/>
      </w:pPr>
      <w:rPr>
        <w:rFonts w:hint="default" w:ascii="Symbol" w:hAnsi="Symbol"/>
      </w:rPr>
    </w:lvl>
  </w:abstractNum>
  <w:abstractNum w:abstractNumId="5">
    <w:nsid w:val="DCBA6B53"/>
    <w:multiLevelType w:val="singleLevel"/>
    <w:tmpl w:val="DCBA6B53"/>
    <w:lvl w:ilvl="0" w:tentative="0">
      <w:start w:val="1"/>
      <w:numFmt w:val="bullet"/>
      <w:lvlText w:val=""/>
      <w:lvlJc w:val="left"/>
      <w:pPr>
        <w:ind w:left="960" w:hanging="360"/>
      </w:pPr>
      <w:rPr>
        <w:rFonts w:hint="default" w:ascii="Symbol" w:hAnsi="Symbol"/>
      </w:rPr>
    </w:lvl>
  </w:abstractNum>
  <w:abstractNum w:abstractNumId="6">
    <w:nsid w:val="F4B5D9F5"/>
    <w:multiLevelType w:val="singleLevel"/>
    <w:tmpl w:val="F4B5D9F5"/>
    <w:lvl w:ilvl="0" w:tentative="0">
      <w:start w:val="1"/>
      <w:numFmt w:val="bullet"/>
      <w:lvlText w:val=""/>
      <w:lvlJc w:val="left"/>
      <w:pPr>
        <w:ind w:left="960" w:hanging="360"/>
      </w:pPr>
      <w:rPr>
        <w:rFonts w:hint="default" w:ascii="Symbol" w:hAnsi="Symbol"/>
      </w:rPr>
    </w:lvl>
  </w:abstractNum>
  <w:abstractNum w:abstractNumId="7">
    <w:nsid w:val="0053208E"/>
    <w:multiLevelType w:val="singleLevel"/>
    <w:tmpl w:val="0053208E"/>
    <w:lvl w:ilvl="0" w:tentative="0">
      <w:start w:val="1"/>
      <w:numFmt w:val="bullet"/>
      <w:lvlText w:val=""/>
      <w:lvlJc w:val="left"/>
      <w:pPr>
        <w:ind w:left="960" w:hanging="360"/>
      </w:pPr>
      <w:rPr>
        <w:rFonts w:hint="default" w:ascii="Symbol" w:hAnsi="Symbol"/>
      </w:rPr>
    </w:lvl>
  </w:abstractNum>
  <w:abstractNum w:abstractNumId="8">
    <w:nsid w:val="0248C179"/>
    <w:multiLevelType w:val="singleLevel"/>
    <w:tmpl w:val="0248C179"/>
    <w:lvl w:ilvl="0" w:tentative="0">
      <w:start w:val="1"/>
      <w:numFmt w:val="bullet"/>
      <w:lvlText w:val=""/>
      <w:lvlJc w:val="left"/>
      <w:pPr>
        <w:ind w:left="960" w:hanging="360"/>
      </w:pPr>
      <w:rPr>
        <w:rFonts w:hint="default" w:ascii="Symbol" w:hAnsi="Symbol"/>
      </w:rPr>
    </w:lvl>
  </w:abstractNum>
  <w:abstractNum w:abstractNumId="9">
    <w:nsid w:val="03D62ECE"/>
    <w:multiLevelType w:val="singleLevel"/>
    <w:tmpl w:val="03D62ECE"/>
    <w:lvl w:ilvl="0" w:tentative="0">
      <w:start w:val="1"/>
      <w:numFmt w:val="bullet"/>
      <w:lvlText w:val=""/>
      <w:lvlJc w:val="left"/>
      <w:pPr>
        <w:ind w:left="960" w:hanging="360"/>
      </w:pPr>
      <w:rPr>
        <w:rFonts w:hint="default" w:ascii="Symbol" w:hAnsi="Symbol"/>
      </w:rPr>
    </w:lvl>
  </w:abstractNum>
  <w:abstractNum w:abstractNumId="10">
    <w:nsid w:val="2470EC97"/>
    <w:multiLevelType w:val="singleLevel"/>
    <w:tmpl w:val="2470EC97"/>
    <w:lvl w:ilvl="0" w:tentative="0">
      <w:start w:val="1"/>
      <w:numFmt w:val="bullet"/>
      <w:lvlText w:val=""/>
      <w:lvlJc w:val="left"/>
      <w:pPr>
        <w:ind w:left="960" w:hanging="360"/>
      </w:pPr>
      <w:rPr>
        <w:rFonts w:hint="default" w:ascii="Symbol" w:hAnsi="Symbol"/>
      </w:rPr>
    </w:lvl>
  </w:abstractNum>
  <w:abstractNum w:abstractNumId="11">
    <w:nsid w:val="25B654F3"/>
    <w:multiLevelType w:val="singleLevel"/>
    <w:tmpl w:val="25B654F3"/>
    <w:lvl w:ilvl="0" w:tentative="0">
      <w:start w:val="1"/>
      <w:numFmt w:val="bullet"/>
      <w:lvlText w:val=""/>
      <w:lvlJc w:val="left"/>
      <w:pPr>
        <w:ind w:left="960" w:hanging="360"/>
      </w:pPr>
      <w:rPr>
        <w:rFonts w:hint="default" w:ascii="Symbol" w:hAnsi="Symbol"/>
      </w:rPr>
    </w:lvl>
  </w:abstractNum>
  <w:abstractNum w:abstractNumId="12">
    <w:nsid w:val="2A8F537B"/>
    <w:multiLevelType w:val="singleLevel"/>
    <w:tmpl w:val="2A8F537B"/>
    <w:lvl w:ilvl="0" w:tentative="0">
      <w:start w:val="1"/>
      <w:numFmt w:val="bullet"/>
      <w:lvlText w:val=""/>
      <w:lvlJc w:val="left"/>
      <w:pPr>
        <w:ind w:left="960" w:hanging="360"/>
      </w:pPr>
      <w:rPr>
        <w:rFonts w:hint="default" w:ascii="Symbol" w:hAnsi="Symbol"/>
      </w:rPr>
    </w:lvl>
  </w:abstractNum>
  <w:abstractNum w:abstractNumId="13">
    <w:nsid w:val="4D4DC07F"/>
    <w:multiLevelType w:val="singleLevel"/>
    <w:tmpl w:val="4D4DC07F"/>
    <w:lvl w:ilvl="0" w:tentative="0">
      <w:start w:val="1"/>
      <w:numFmt w:val="bullet"/>
      <w:lvlText w:val=""/>
      <w:lvlJc w:val="left"/>
      <w:pPr>
        <w:ind w:left="960" w:hanging="360"/>
      </w:pPr>
      <w:rPr>
        <w:rFonts w:hint="default" w:ascii="Symbol" w:hAnsi="Symbol"/>
      </w:rPr>
    </w:lvl>
  </w:abstractNum>
  <w:abstractNum w:abstractNumId="14">
    <w:nsid w:val="59ADCABA"/>
    <w:multiLevelType w:val="singleLevel"/>
    <w:tmpl w:val="59ADCABA"/>
    <w:lvl w:ilvl="0" w:tentative="0">
      <w:start w:val="1"/>
      <w:numFmt w:val="bullet"/>
      <w:lvlText w:val=""/>
      <w:lvlJc w:val="left"/>
      <w:pPr>
        <w:ind w:left="960" w:hanging="360"/>
      </w:pPr>
      <w:rPr>
        <w:rFonts w:hint="default" w:ascii="Symbol" w:hAnsi="Symbol"/>
      </w:rPr>
    </w:lvl>
  </w:abstractNum>
  <w:abstractNum w:abstractNumId="15">
    <w:nsid w:val="5A241D34"/>
    <w:multiLevelType w:val="singleLevel"/>
    <w:tmpl w:val="5A241D34"/>
    <w:lvl w:ilvl="0" w:tentative="0">
      <w:start w:val="1"/>
      <w:numFmt w:val="bullet"/>
      <w:lvlText w:val=""/>
      <w:lvlJc w:val="left"/>
      <w:pPr>
        <w:ind w:left="960" w:hanging="360"/>
      </w:pPr>
      <w:rPr>
        <w:rFonts w:hint="default" w:ascii="Symbol" w:hAnsi="Symbol"/>
      </w:rPr>
    </w:lvl>
  </w:abstractNum>
  <w:abstractNum w:abstractNumId="16">
    <w:nsid w:val="72183CF9"/>
    <w:multiLevelType w:val="singleLevel"/>
    <w:tmpl w:val="72183CF9"/>
    <w:lvl w:ilvl="0" w:tentative="0">
      <w:start w:val="1"/>
      <w:numFmt w:val="bullet"/>
      <w:lvlText w:val=""/>
      <w:lvlJc w:val="left"/>
      <w:pPr>
        <w:ind w:left="960" w:hanging="360"/>
      </w:pPr>
      <w:rPr>
        <w:rFonts w:hint="default" w:ascii="Symbol" w:hAnsi="Symbol"/>
      </w:rPr>
    </w:lvl>
  </w:abstractNum>
  <w:num w:numId="1">
    <w:abstractNumId w:val="7"/>
  </w:num>
  <w:num w:numId="2">
    <w:abstractNumId w:val="4"/>
  </w:num>
  <w:num w:numId="3">
    <w:abstractNumId w:val="14"/>
  </w:num>
  <w:num w:numId="4">
    <w:abstractNumId w:val="2"/>
  </w:num>
  <w:num w:numId="5">
    <w:abstractNumId w:val="1"/>
  </w:num>
  <w:num w:numId="6">
    <w:abstractNumId w:val="9"/>
  </w:num>
  <w:num w:numId="7">
    <w:abstractNumId w:val="11"/>
  </w:num>
  <w:num w:numId="8">
    <w:abstractNumId w:val="16"/>
  </w:num>
  <w:num w:numId="9">
    <w:abstractNumId w:val="8"/>
  </w:num>
  <w:num w:numId="10">
    <w:abstractNumId w:val="0"/>
  </w:num>
  <w:num w:numId="11">
    <w:abstractNumId w:val="12"/>
  </w:num>
  <w:num w:numId="12">
    <w:abstractNumId w:val="15"/>
  </w:num>
  <w:num w:numId="13">
    <w:abstractNumId w:val="3"/>
  </w:num>
  <w:num w:numId="14">
    <w:abstractNumId w:val="13"/>
  </w:num>
  <w:num w:numId="15">
    <w:abstractNumId w:val="6"/>
  </w:num>
  <w:num w:numId="16">
    <w:abstractNumId w:val="10"/>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footnotePr>
    <w:footnote w:id="0"/>
    <w:footnote w:id="1"/>
  </w:footnotePr>
  <w:endnotePr>
    <w:endnote w:id="0"/>
    <w:endnote w:id="1"/>
  </w:endnotePr>
  <w:compat>
    <w:compatSetting w:name="compatibilityMode" w:uri="http://schemas.microsoft.com/office/word" w:val="12"/>
    <w:compatSetting w:name="overrideTableStyleFontSizeAndJustification" w:uri="http://schemas.microsoft.com/office/word" w:val="1"/>
  </w:compat>
  <w:rsids>
    <w:rsidRoot w:val="00000000"/>
    <w:rsid w:val="0844004A"/>
    <w:rsid w:val="37E440CA"/>
    <w:rsid w:val="6DCF06A9"/>
    <w:rsid w:val="7E840ED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rPr>
  </w:style>
  <w:style w:type="paragraph" w:styleId="10">
    <w:name w:val="Normal Indent"/>
    <w:basedOn w:val="1"/>
    <w:unhideWhenUsed/>
    <w:qFormat/>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6"/>
    <w:unhideWhenUsed/>
    <w:qFormat/>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table" w:styleId="15">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Header Char"/>
    <w:basedOn w:val="6"/>
    <w:link w:val="12"/>
    <w:qFormat/>
    <w:uiPriority w:val="99"/>
  </w:style>
  <w:style w:type="character" w:customStyle="1" w:styleId="17">
    <w:name w:val="Heading 1 Char"/>
    <w:basedOn w:val="6"/>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6"/>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6"/>
    <w:link w:val="4"/>
    <w:qFormat/>
    <w:uiPriority w:val="9"/>
    <w:rPr>
      <w:rFonts w:asciiTheme="majorHAnsi" w:hAnsiTheme="majorHAnsi" w:eastAsiaTheme="majorEastAsia" w:cstheme="majorBidi"/>
      <w:b/>
      <w:bCs/>
      <w:color w:val="4F81BD" w:themeColor="accent1"/>
    </w:rPr>
  </w:style>
  <w:style w:type="character" w:customStyle="1" w:styleId="20">
    <w:name w:val="Heading 4 Char"/>
    <w:basedOn w:val="6"/>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6"/>
    <w:link w:val="14"/>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6"/>
    <w:link w:val="13"/>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80</Pages>
  <TotalTime>4</TotalTime>
  <ScaleCrop>false</ScaleCrop>
  <LinksUpToDate>false</LinksUpToDate>
  <Application>WPS Office_12.2.0.17562_F1E327BC-269C-435d-A152-05C5408002CA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2024-09-05T19:28:00Z</dcterms:created>
  <dc:creator>alari</dc:creator>
  <cp:lastModifiedBy>alari</cp:lastModifiedBy>
  <dcterms:modified xsi:type="dcterms:W3CDTF">2024-09-09T14:45:28Z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6FEF55B9539444B9AA4674C9D0364B63_12</vt:lpwstr>
  </property>
</Properties>
</file>